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C3DEE6">
      <w:pPr>
        <w:pBdr>
          <w:bottom w:val="single" w:color="4F81BD" w:sz="4" w:space="4"/>
        </w:pBdr>
        <w:spacing w:before="0" w:after="0"/>
        <w:ind w:left="936" w:right="936" w:firstLine="0"/>
        <w:jc w:val="center"/>
        <w:rPr>
          <w:rFonts w:ascii="Times New Roman" w:hAnsi="Times New Roman" w:eastAsia="Calibri" w:cs="Times New Roman"/>
          <w:b/>
          <w:bCs/>
          <w:iCs/>
        </w:rPr>
      </w:pPr>
      <w:r>
        <w:rPr>
          <w:rFonts w:ascii="Times New Roman" w:hAnsi="Times New Roman" w:eastAsia="Calibri" w:cs="Times New Roman"/>
          <w:b/>
          <w:bCs/>
          <w:iCs/>
        </w:rPr>
        <w:t>План учебного занятия по иностранному языку (английский)</w:t>
      </w:r>
    </w:p>
    <w:p w14:paraId="51BB4560">
      <w:pPr>
        <w:tabs>
          <w:tab w:val="left" w:pos="7350"/>
        </w:tabs>
        <w:spacing w:before="0" w:after="0" w:line="240" w:lineRule="auto"/>
        <w:jc w:val="center"/>
        <w:rPr>
          <w:rFonts w:ascii="Times New Roman" w:hAnsi="Times New Roman" w:eastAsia="Calibri" w:cs="Times New Roman"/>
          <w:b/>
        </w:rPr>
      </w:pPr>
      <w:r>
        <w:rPr>
          <w:rFonts w:ascii="Times New Roman" w:hAnsi="Times New Roman" w:eastAsia="Calibri" w:cs="Times New Roman"/>
          <w:b/>
        </w:rPr>
        <w:t>Представление учебного занятия</w:t>
      </w:r>
    </w:p>
    <w:tbl>
      <w:tblPr>
        <w:tblStyle w:val="6"/>
        <w:tblW w:w="11058" w:type="dxa"/>
        <w:tblInd w:w="-31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9"/>
        <w:gridCol w:w="1910"/>
        <w:gridCol w:w="8649"/>
      </w:tblGrid>
      <w:tr w14:paraId="725D4F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dxa"/>
          </w:tcPr>
          <w:p w14:paraId="6E811C33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ind w:left="142" w:hanging="142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№</w:t>
            </w:r>
          </w:p>
        </w:tc>
        <w:tc>
          <w:tcPr>
            <w:tcW w:w="1910" w:type="dxa"/>
          </w:tcPr>
          <w:p w14:paraId="54FD17DD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Наименование</w:t>
            </w:r>
          </w:p>
        </w:tc>
        <w:tc>
          <w:tcPr>
            <w:tcW w:w="8649" w:type="dxa"/>
          </w:tcPr>
          <w:p w14:paraId="7D5167F7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Основные сведения</w:t>
            </w:r>
          </w:p>
        </w:tc>
      </w:tr>
      <w:tr w14:paraId="798EFF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dxa"/>
          </w:tcPr>
          <w:p w14:paraId="0E57A691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1.</w:t>
            </w:r>
          </w:p>
        </w:tc>
        <w:tc>
          <w:tcPr>
            <w:tcW w:w="1910" w:type="dxa"/>
          </w:tcPr>
          <w:p w14:paraId="3F36CF2E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Класс</w:t>
            </w:r>
          </w:p>
        </w:tc>
        <w:tc>
          <w:tcPr>
            <w:tcW w:w="8649" w:type="dxa"/>
          </w:tcPr>
          <w:p w14:paraId="7F8E00A9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 xml:space="preserve"> 6</w:t>
            </w:r>
          </w:p>
        </w:tc>
      </w:tr>
      <w:tr w14:paraId="4D66D0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dxa"/>
          </w:tcPr>
          <w:p w14:paraId="411F5125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/>
              </w:rPr>
              <w:t>2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.</w:t>
            </w:r>
          </w:p>
        </w:tc>
        <w:tc>
          <w:tcPr>
            <w:tcW w:w="1910" w:type="dxa"/>
          </w:tcPr>
          <w:p w14:paraId="549780E1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Тема урока</w:t>
            </w:r>
          </w:p>
        </w:tc>
        <w:tc>
          <w:tcPr>
            <w:tcW w:w="8649" w:type="dxa"/>
          </w:tcPr>
          <w:p w14:paraId="50D7F394">
            <w:pPr>
              <w:widowControl w:val="0"/>
              <w:suppressAutoHyphens/>
              <w:spacing w:before="0" w:after="0" w:line="240" w:lineRule="auto"/>
              <w:ind w:right="-57" w:firstLine="0"/>
              <w:jc w:val="left"/>
              <w:rPr>
                <w:rFonts w:ascii="Times New Roman" w:hAnsi="Times New Roman" w:eastAsia="Calibri" w:cs="Times New Roman"/>
                <w:lang w:val="en-US" w:eastAsia="ru-RU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eastAsia="ru-RU"/>
              </w:rPr>
              <w:t>Формирование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 w:eastAsia="ru-RU"/>
              </w:rPr>
              <w:t xml:space="preserve"> навыков диалогической речи на уроке английского языка по теме: «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eastAsia="ru-RU"/>
              </w:rPr>
              <w:t>Заказываем билеты в кино, театр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 w:eastAsia="ru-RU"/>
              </w:rPr>
              <w:t>»</w:t>
            </w:r>
          </w:p>
        </w:tc>
      </w:tr>
      <w:tr w14:paraId="30D034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dxa"/>
          </w:tcPr>
          <w:p w14:paraId="19FA98F7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3.</w:t>
            </w:r>
          </w:p>
        </w:tc>
        <w:tc>
          <w:tcPr>
            <w:tcW w:w="1910" w:type="dxa"/>
          </w:tcPr>
          <w:p w14:paraId="0D72CBE3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Номер урока по КТП</w:t>
            </w:r>
          </w:p>
        </w:tc>
        <w:tc>
          <w:tcPr>
            <w:tcW w:w="8649" w:type="dxa"/>
          </w:tcPr>
          <w:p w14:paraId="60A25218">
            <w:pPr>
              <w:widowControl w:val="0"/>
              <w:suppressAutoHyphens/>
              <w:spacing w:before="0" w:after="0" w:line="240" w:lineRule="auto"/>
              <w:ind w:left="-57" w:right="-57" w:firstLine="0"/>
              <w:jc w:val="left"/>
              <w:rPr>
                <w:rFonts w:ascii="Times New Roman" w:hAnsi="Times New Roman" w:eastAsia="Calibri" w:cs="Times New Roman"/>
                <w:lang w:eastAsia="ru-RU"/>
              </w:rPr>
            </w:pPr>
          </w:p>
        </w:tc>
      </w:tr>
      <w:tr w14:paraId="1D741D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dxa"/>
          </w:tcPr>
          <w:p w14:paraId="5DED190A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4.</w:t>
            </w:r>
          </w:p>
        </w:tc>
        <w:tc>
          <w:tcPr>
            <w:tcW w:w="1910" w:type="dxa"/>
          </w:tcPr>
          <w:p w14:paraId="16FE6038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Дата проведения</w:t>
            </w:r>
          </w:p>
          <w:p w14:paraId="4D81BEC4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урока</w:t>
            </w:r>
          </w:p>
        </w:tc>
        <w:tc>
          <w:tcPr>
            <w:tcW w:w="8649" w:type="dxa"/>
          </w:tcPr>
          <w:p w14:paraId="6F355DCD">
            <w:pPr>
              <w:widowControl w:val="0"/>
              <w:suppressAutoHyphens/>
              <w:spacing w:before="0" w:after="0" w:line="240" w:lineRule="auto"/>
              <w:ind w:left="34" w:right="-57" w:firstLine="0"/>
              <w:jc w:val="left"/>
              <w:rPr>
                <w:rFonts w:ascii="Times New Roman" w:hAnsi="Times New Roman" w:eastAsia="Calibri" w:cs="Times New Roman"/>
                <w:lang w:val="en-US" w:eastAsia="ru-RU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 w:eastAsia="ru-RU"/>
              </w:rPr>
              <w:t>10.04.2025</w:t>
            </w:r>
          </w:p>
        </w:tc>
      </w:tr>
      <w:tr w14:paraId="1B6DE38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9" w:type="dxa"/>
          </w:tcPr>
          <w:p w14:paraId="513AB3BD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5.</w:t>
            </w:r>
          </w:p>
        </w:tc>
        <w:tc>
          <w:tcPr>
            <w:tcW w:w="1910" w:type="dxa"/>
          </w:tcPr>
          <w:p w14:paraId="58EFF8F7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Цель урока</w:t>
            </w:r>
          </w:p>
        </w:tc>
        <w:tc>
          <w:tcPr>
            <w:tcW w:w="8649" w:type="dxa"/>
          </w:tcPr>
          <w:p w14:paraId="647BF622">
            <w:pPr>
              <w:widowControl w:val="0"/>
              <w:suppressAutoHyphens/>
              <w:spacing w:before="225" w:after="198" w:line="240" w:lineRule="auto"/>
              <w:contextualSpacing/>
              <w:jc w:val="both"/>
              <w:rPr>
                <w:rFonts w:ascii="Times New Roman" w:hAnsi="Times New Roman" w:eastAsia="Calibri" w:cs="Times New Roman"/>
                <w:bCs/>
                <w:iCs/>
              </w:rPr>
            </w:pPr>
            <w:r>
              <w:rPr>
                <w:rFonts w:ascii="Times New Roman" w:hAnsi="Times New Roman" w:eastAsia="Calibri" w:cs="Times New Roman"/>
                <w:b w:val="0"/>
                <w:bCs/>
                <w:i w:val="0"/>
                <w:iCs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bidi="ru-RU"/>
              </w:rPr>
              <w:t>Развитие навыков распознавания и употребления в речи изученной тематической лексики и грамматических явлений, развитие мотивации учащихся к даль</w:t>
            </w:r>
            <w:r>
              <w:rPr>
                <w:rFonts w:ascii="Times New Roman" w:hAnsi="Times New Roman" w:eastAsia="Calibri" w:cs="Times New Roman"/>
                <w:b w:val="0"/>
                <w:bCs/>
                <w:i w:val="0"/>
                <w:iCs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bidi="ru-RU"/>
              </w:rPr>
              <w:softHyphen/>
            </w:r>
            <w:r>
              <w:rPr>
                <w:rFonts w:ascii="Times New Roman" w:hAnsi="Times New Roman" w:eastAsia="Calibri" w:cs="Times New Roman"/>
                <w:b w:val="0"/>
                <w:bCs/>
                <w:i w:val="0"/>
                <w:iCs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bidi="ru-RU"/>
              </w:rPr>
              <w:t>нейшей работе</w:t>
            </w:r>
          </w:p>
        </w:tc>
      </w:tr>
      <w:tr w14:paraId="1B158F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499" w:type="dxa"/>
          </w:tcPr>
          <w:p w14:paraId="2FA45B2F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both"/>
              <w:rPr>
                <w:rFonts w:ascii="Times New Roman" w:hAnsi="Times New Roman" w:eastAsia="Calibri" w:cs="Times New Roman"/>
                <w:i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6</w:t>
            </w:r>
            <w:r>
              <w:rPr>
                <w:rFonts w:ascii="Times New Roman" w:hAnsi="Times New Roman" w:eastAsia="Calibri" w:cs="Times New Roman"/>
                <w:b w:val="0"/>
                <w:i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.</w:t>
            </w:r>
          </w:p>
        </w:tc>
        <w:tc>
          <w:tcPr>
            <w:tcW w:w="1910" w:type="dxa"/>
          </w:tcPr>
          <w:p w14:paraId="559BD6D8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Планируемые результаты</w:t>
            </w:r>
          </w:p>
        </w:tc>
        <w:tc>
          <w:tcPr>
            <w:tcW w:w="8649" w:type="dxa"/>
          </w:tcPr>
          <w:p w14:paraId="4D9E02F1">
            <w:pPr>
              <w:widowControl w:val="0"/>
              <w:numPr>
                <w:ilvl w:val="1"/>
                <w:numId w:val="2"/>
              </w:numPr>
              <w:suppressAutoHyphens/>
              <w:spacing w:before="0" w:after="0" w:line="240" w:lineRule="auto"/>
              <w:ind w:left="176" w:hanging="176"/>
              <w:jc w:val="both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eastAsia="ru-RU"/>
              </w:rPr>
              <w:t>воспитание культуры общения, интереса к стране изучаемого языка,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0"/>
                <w:sz w:val="40"/>
                <w:u w:val="none"/>
                <w:lang w:eastAsia="ru-RU"/>
              </w:rPr>
              <w:t xml:space="preserve"> формирование ответственного отношения к учению, осознание возможностей самореализации средствами иностранного языка;</w:t>
            </w:r>
          </w:p>
          <w:p w14:paraId="3AFD6C03">
            <w:pPr>
              <w:widowControl w:val="0"/>
              <w:suppressAutoHyphens/>
              <w:spacing w:before="0" w:after="0" w:line="240" w:lineRule="auto"/>
              <w:ind w:left="176" w:hanging="176"/>
              <w:jc w:val="both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0"/>
                <w:sz w:val="40"/>
                <w:u w:val="none"/>
                <w:lang w:eastAsia="ru-RU"/>
              </w:rPr>
              <w:t xml:space="preserve">    развитие таких качеств, как креативность и трудолюбие;</w:t>
            </w:r>
          </w:p>
          <w:p w14:paraId="15C2F816">
            <w:pPr>
              <w:widowControl w:val="0"/>
              <w:numPr>
                <w:ilvl w:val="1"/>
                <w:numId w:val="2"/>
              </w:numPr>
              <w:suppressAutoHyphens/>
              <w:spacing w:before="0" w:after="0" w:line="240" w:lineRule="auto"/>
              <w:ind w:left="176" w:hanging="142"/>
              <w:jc w:val="both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0"/>
                <w:sz w:val="40"/>
                <w:u w:val="none"/>
                <w:lang w:eastAsia="ru-RU"/>
              </w:rPr>
              <w:t>умение самостоятельно определять цели своего обуче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0"/>
                <w:sz w:val="40"/>
                <w:u w:val="none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0"/>
                <w:sz w:val="40"/>
                <w:u w:val="none"/>
                <w:lang w:eastAsia="ru-RU"/>
              </w:rPr>
              <w:t>ния, развитие коммуникативной компетенции, включая уме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0"/>
                <w:sz w:val="40"/>
                <w:u w:val="none"/>
                <w:lang w:eastAsia="ru-RU"/>
              </w:rPr>
              <w:softHyphen/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0"/>
                <w:sz w:val="40"/>
                <w:u w:val="none"/>
                <w:lang w:eastAsia="ru-RU"/>
              </w:rPr>
              <w:t xml:space="preserve">ние взаимодействовать с окружающими, осуществление регулятивных действий самонаблюдения, самоконтроля, самооценки; умение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eastAsia="ru-RU"/>
              </w:rPr>
              <w:t>высказывать собственную позицию, уметь осознанно использовать речевые средства в соответствии с задачей коммуникации;</w:t>
            </w:r>
          </w:p>
          <w:p w14:paraId="0D26DA25">
            <w:pPr>
              <w:widowControl w:val="0"/>
              <w:numPr>
                <w:ilvl w:val="1"/>
                <w:numId w:val="2"/>
              </w:numPr>
              <w:suppressAutoHyphens/>
              <w:spacing w:before="0" w:after="0" w:line="240" w:lineRule="auto"/>
              <w:ind w:left="176" w:hanging="142"/>
              <w:jc w:val="both"/>
              <w:rPr>
                <w:rFonts w:ascii="Times New Roman" w:hAnsi="Times New Roman" w:eastAsia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eastAsia="ru-RU"/>
              </w:rPr>
              <w:t>понимать на слух запрашиваемую учителем информацию, создание условий для развития навыков диалогической речи, активизация употребления в устной и письменной речи лексики по теме «Заказ билетов в театр, кино», навыков чтения, употребление прилагательных с –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 w:eastAsia="ru-RU"/>
              </w:rPr>
              <w:t>ing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eastAsia="ru-RU"/>
              </w:rPr>
              <w:t>, -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 w:eastAsia="ru-RU"/>
              </w:rPr>
              <w:t>ed</w:t>
            </w:r>
          </w:p>
        </w:tc>
      </w:tr>
      <w:tr w14:paraId="2DD7C2F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499" w:type="dxa"/>
          </w:tcPr>
          <w:p w14:paraId="5F0C7EBA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7.</w:t>
            </w:r>
          </w:p>
        </w:tc>
        <w:tc>
          <w:tcPr>
            <w:tcW w:w="1910" w:type="dxa"/>
          </w:tcPr>
          <w:p w14:paraId="067BE441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Средства обучения</w:t>
            </w:r>
          </w:p>
        </w:tc>
        <w:tc>
          <w:tcPr>
            <w:tcW w:w="8649" w:type="dxa"/>
          </w:tcPr>
          <w:p w14:paraId="71471330">
            <w:pPr>
              <w:widowControl w:val="0"/>
              <w:suppressAutoHyphens/>
              <w:spacing w:before="0" w:after="0" w:line="240" w:lineRule="auto"/>
              <w:jc w:val="left"/>
              <w:rPr>
                <w:rFonts w:ascii="Times New Roman" w:hAnsi="Times New Roman" w:eastAsia="Calibri" w:cs="Times New Roman"/>
                <w:i/>
                <w:iCs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Аудиовизуальные, информационные</w:t>
            </w:r>
          </w:p>
        </w:tc>
      </w:tr>
      <w:tr w14:paraId="450A32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" w:hRule="atLeast"/>
        </w:trPr>
        <w:tc>
          <w:tcPr>
            <w:tcW w:w="499" w:type="dxa"/>
          </w:tcPr>
          <w:p w14:paraId="4A06B66E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8.</w:t>
            </w:r>
          </w:p>
        </w:tc>
        <w:tc>
          <w:tcPr>
            <w:tcW w:w="1910" w:type="dxa"/>
          </w:tcPr>
          <w:p w14:paraId="44E81EF8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Форма организации УД</w:t>
            </w:r>
          </w:p>
        </w:tc>
        <w:tc>
          <w:tcPr>
            <w:tcW w:w="8649" w:type="dxa"/>
          </w:tcPr>
          <w:p w14:paraId="6A838FD4">
            <w:pPr>
              <w:widowControl w:val="0"/>
              <w:tabs>
                <w:tab w:val="left" w:pos="3885"/>
              </w:tabs>
              <w:suppressAutoHyphens/>
              <w:spacing w:before="0" w:after="0" w:line="240" w:lineRule="auto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ru-RU"/>
              </w:rPr>
              <w:t>П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арная, индивидуальная</w:t>
            </w:r>
          </w:p>
        </w:tc>
      </w:tr>
    </w:tbl>
    <w:p w14:paraId="496B6A6D">
      <w:pPr>
        <w:tabs>
          <w:tab w:val="left" w:pos="7350"/>
        </w:tabs>
        <w:spacing w:before="0" w:after="0" w:line="240" w:lineRule="auto"/>
        <w:jc w:val="both"/>
        <w:rPr>
          <w:rFonts w:ascii="Calibri" w:hAnsi="Calibri" w:eastAsia="Calibri" w:cs="Times New Roman"/>
          <w:sz w:val="24"/>
          <w:szCs w:val="24"/>
          <w:lang w:val="en-US"/>
        </w:rPr>
      </w:pPr>
    </w:p>
    <w:p w14:paraId="42F025A8">
      <w:pPr>
        <w:tabs>
          <w:tab w:val="left" w:pos="7350"/>
        </w:tabs>
        <w:spacing w:before="0" w:after="0" w:line="240" w:lineRule="auto"/>
        <w:jc w:val="center"/>
        <w:rPr>
          <w:rFonts w:ascii="Times New Roman" w:hAnsi="Times New Roman" w:eastAsia="Calibri" w:cs="Times New Roman"/>
          <w:b/>
          <w:sz w:val="24"/>
          <w:szCs w:val="24"/>
        </w:rPr>
      </w:pPr>
      <w:r>
        <w:rPr>
          <w:rFonts w:ascii="Times New Roman" w:hAnsi="Times New Roman" w:eastAsia="Calibri" w:cs="Times New Roman"/>
          <w:b/>
          <w:sz w:val="24"/>
          <w:szCs w:val="24"/>
        </w:rPr>
        <w:t>Этапы урока</w:t>
      </w:r>
    </w:p>
    <w:tbl>
      <w:tblPr>
        <w:tblStyle w:val="6"/>
        <w:tblW w:w="11056" w:type="dxa"/>
        <w:tblInd w:w="-300" w:type="dxa"/>
        <w:tblLayout w:type="fixed"/>
        <w:tblCellMar>
          <w:top w:w="0" w:type="dxa"/>
          <w:left w:w="108" w:type="dxa"/>
          <w:bottom w:w="0" w:type="dxa"/>
          <w:right w:w="0" w:type="dxa"/>
        </w:tblCellMar>
      </w:tblPr>
      <w:tblGrid>
        <w:gridCol w:w="1275"/>
        <w:gridCol w:w="7087"/>
        <w:gridCol w:w="2694"/>
      </w:tblGrid>
      <w:tr w14:paraId="434C0D25">
        <w:tblPrEx>
          <w:tblCellMar>
            <w:top w:w="0" w:type="dxa"/>
            <w:left w:w="108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7C809642">
            <w:pPr>
              <w:widowControl w:val="0"/>
              <w:suppressAutoHyphens/>
              <w:spacing w:before="0"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Этап</w:t>
            </w:r>
          </w:p>
        </w:tc>
        <w:tc>
          <w:tcPr>
            <w:tcW w:w="7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065C92AD">
            <w:pPr>
              <w:widowControl w:val="0"/>
              <w:suppressAutoHyphens/>
              <w:spacing w:before="0"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Ход урока</w:t>
            </w:r>
          </w:p>
        </w:tc>
        <w:tc>
          <w:tcPr>
            <w:tcW w:w="26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84AAB37">
            <w:pPr>
              <w:widowControl w:val="0"/>
              <w:suppressAutoHyphens/>
              <w:spacing w:before="0" w:after="0" w:line="240" w:lineRule="auto"/>
              <w:contextualSpacing/>
              <w:jc w:val="center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ru-RU"/>
              </w:rPr>
              <w:t>Д</w:t>
            </w: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еятельность учащихся</w:t>
            </w:r>
          </w:p>
        </w:tc>
      </w:tr>
      <w:tr w14:paraId="60CB7B7C">
        <w:tblPrEx>
          <w:tblCellMar>
            <w:top w:w="0" w:type="dxa"/>
            <w:left w:w="108" w:type="dxa"/>
            <w:bottom w:w="0" w:type="dxa"/>
            <w:right w:w="0" w:type="dxa"/>
          </w:tblCellMar>
        </w:tblPrEx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33AAFCE8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1 этап.</w:t>
            </w:r>
          </w:p>
          <w:p w14:paraId="419B6F50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Мотивация и целепо-лагание</w:t>
            </w:r>
          </w:p>
        </w:tc>
        <w:tc>
          <w:tcPr>
            <w:tcW w:w="7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1B478A7C">
            <w:pPr>
              <w:widowControl w:val="0"/>
              <w:suppressAutoHyphens/>
              <w:spacing w:before="0" w:after="0" w:line="240" w:lineRule="auto"/>
              <w:ind w:left="19" w:firstLine="0"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Проверяет готовность к уроку, приветствует учащихся. Создает эмоциональный и деловой настрой для работы. Подводит учащихся к формулированию темы и цели урока</w:t>
            </w:r>
          </w:p>
          <w:p w14:paraId="0BD540DC">
            <w:pPr>
              <w:widowControl w:val="0"/>
              <w:numPr>
                <w:ilvl w:val="0"/>
                <w:numId w:val="3"/>
              </w:numPr>
              <w:tabs>
                <w:tab w:val="left" w:pos="256"/>
                <w:tab w:val="left" w:pos="406"/>
              </w:tabs>
              <w:suppressAutoHyphens/>
              <w:spacing w:before="0" w:after="0" w:line="240" w:lineRule="auto"/>
              <w:ind w:left="19" w:hanging="360"/>
              <w:contextualSpacing/>
              <w:jc w:val="left"/>
              <w:rPr>
                <w:rFonts w:ascii="Times New Roman" w:hAnsi="Times New Roman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single"/>
                <w:lang w:val="en-US"/>
              </w:rPr>
              <w:t>Fingers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single"/>
                <w:lang w:val="en-US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/>
              </w:rPr>
              <w:t xml:space="preserve">- </w:t>
            </w:r>
            <w:r>
              <w:rPr>
                <w:rFonts w:ascii="Times New Roman" w:hAnsi="Times New Roman" w:cs="Times New Roman" w:eastAsiaTheme="minorHAnsi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shd w:val="clear" w:fill="FFFF00"/>
                <w:lang w:val="en-US"/>
              </w:rPr>
              <w:t>Good morning</w:t>
            </w:r>
            <w:r>
              <w:rPr>
                <w:rFonts w:hint="default" w:ascii="Times New Roman" w:hAnsi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shd w:val="clear" w:fill="FFFF00"/>
                <w:lang w:val="ru-RU"/>
              </w:rPr>
              <w:t>,</w:t>
            </w:r>
            <w:r>
              <w:rPr>
                <w:rFonts w:hint="default" w:ascii="Times New Roman" w:hAnsi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shd w:val="clear" w:fill="FFFF00"/>
                <w:lang w:val="en-US"/>
              </w:rPr>
              <w:t>everybody</w:t>
            </w:r>
            <w:r>
              <w:rPr>
                <w:rFonts w:ascii="Times New Roman" w:hAnsi="Times New Roman" w:cs="Times New Roman" w:eastAsiaTheme="minorHAnsi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shd w:val="clear" w:fill="FFFF00"/>
                <w:lang w:val="en-US"/>
              </w:rPr>
              <w:t>!  Show me your fingers. Show me 5 fingers if you are OK, 4 fingers if your mood is good, 3 fingers if something is wrong and 2 fingers if you are bad.</w:t>
            </w:r>
          </w:p>
          <w:p w14:paraId="0944E09C">
            <w:pPr>
              <w:widowControl w:val="0"/>
              <w:numPr>
                <w:ilvl w:val="0"/>
                <w:numId w:val="3"/>
              </w:numPr>
              <w:tabs>
                <w:tab w:val="left" w:pos="256"/>
                <w:tab w:val="left" w:pos="406"/>
              </w:tabs>
              <w:suppressAutoHyphens/>
              <w:spacing w:before="0" w:after="0" w:line="240" w:lineRule="auto"/>
              <w:ind w:left="19" w:hanging="360"/>
              <w:contextualSpacing/>
              <w:jc w:val="left"/>
              <w:rPr>
                <w:rFonts w:ascii="Times New Roman" w:hAnsi="Times New Roman" w:eastAsia="Calibri" w:cs="Times New Roman"/>
                <w:lang w:val="en-US"/>
              </w:rPr>
            </w:pPr>
            <w:r>
              <w:rPr>
                <w:rFonts w:hint="default" w:ascii="Times New Roman" w:hAnsi="Times New Roman" w:eastAsia="Calibri" w:cs="Times New Roman"/>
                <w:lang w:val="en-US"/>
              </w:rPr>
              <w:t>Today we have some guests at our lesson.Let’s greet them.</w:t>
            </w:r>
            <w:bookmarkStart w:id="1" w:name="_GoBack"/>
            <w:bookmarkEnd w:id="1"/>
          </w:p>
          <w:p w14:paraId="42F16508">
            <w:pPr>
              <w:pStyle w:val="123"/>
              <w:widowControl w:val="0"/>
              <w:numPr>
                <w:ilvl w:val="0"/>
                <w:numId w:val="3"/>
              </w:numPr>
              <w:tabs>
                <w:tab w:val="left" w:pos="256"/>
                <w:tab w:val="left" w:pos="406"/>
              </w:tabs>
              <w:suppressAutoHyphens/>
              <w:spacing w:before="0" w:after="0" w:line="200" w:lineRule="atLeast"/>
              <w:ind w:left="19" w:hanging="360"/>
              <w:jc w:val="left"/>
              <w:rPr>
                <w:rFonts w:eastAsia="Calibri"/>
                <w:kern w:val="0"/>
                <w:sz w:val="24"/>
                <w:szCs w:val="24"/>
                <w:lang w:val="en-US"/>
              </w:rPr>
            </w:pPr>
            <w:r>
              <w:rPr>
                <w:rFonts w:cs="Times New Roman" w:asciiTheme="minorHAnsi" w:hAnsiTheme="minorHAnsi" w:eastAsiaTheme="minorHAnsi"/>
                <w:kern w:val="0"/>
                <w:sz w:val="24"/>
                <w:szCs w:val="24"/>
                <w:shd w:val="clear" w:fill="FFFF00"/>
                <w:lang w:val="en-US"/>
              </w:rPr>
              <w:t>Listen and repeat and read</w:t>
            </w:r>
          </w:p>
          <w:p w14:paraId="1AE10FDF">
            <w:pPr>
              <w:widowControl w:val="0"/>
              <w:numPr>
                <w:ilvl w:val="0"/>
                <w:numId w:val="3"/>
              </w:numPr>
              <w:tabs>
                <w:tab w:val="left" w:pos="256"/>
                <w:tab w:val="left" w:pos="406"/>
              </w:tabs>
              <w:suppressAutoHyphens/>
              <w:spacing w:before="0" w:after="0" w:line="240" w:lineRule="auto"/>
              <w:ind w:left="19" w:hanging="360"/>
              <w:contextualSpacing/>
              <w:jc w:val="left"/>
              <w:rPr>
                <w:rFonts w:ascii="Times New Roman" w:hAnsi="Times New Roman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sz w:val="40"/>
                <w:u w:val="none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0" allowOverlap="1">
                      <wp:simplePos x="0" y="0"/>
                      <wp:positionH relativeFrom="column">
                        <wp:posOffset>635</wp:posOffset>
                      </wp:positionH>
                      <wp:positionV relativeFrom="paragraph">
                        <wp:posOffset>635</wp:posOffset>
                      </wp:positionV>
                      <wp:extent cx="845820" cy="415925"/>
                      <wp:effectExtent l="0" t="0" r="0" b="0"/>
                      <wp:wrapNone/>
                      <wp:docPr id="1" name="Содержимое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45280" cy="41544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rgbClr val="FFFFFF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/>
                            </wps:style>
                            <wps:txbx>
                              <w:txbxContent>
                                <w:p w14:paraId="21D3FCE5">
                                  <w:pPr>
                                    <w:pStyle w:val="129"/>
                                    <w:widowControl w:val="0"/>
                                    <w:overflowPunct w:val="0"/>
                                    <w:bidi w:val="0"/>
                                    <w:spacing w:before="198" w:after="0" w:line="240" w:lineRule="auto"/>
                                    <w:ind w:left="0" w:right="0" w:firstLine="0"/>
                                    <w:jc w:val="left"/>
                                  </w:pPr>
                                  <w:r>
                                    <w:rPr>
                                      <w:rFonts w:eastAsia="DejaVu Sans" w:cs="DejaVu San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color w:val="000000"/>
                                      <w:spacing w:val="0"/>
                                      <w:position w:val="0"/>
                                      <w:sz w:val="99"/>
                                      <w:szCs w:val="99"/>
                                      <w:u w:val="none"/>
                                      <w:vertAlign w:val="baseline"/>
                                      <w:lang w:val="en-US" w:eastAsia="en-US" w:bidi="en-US"/>
                                    </w:rPr>
                                    <w:t>r</w:t>
                                  </w:r>
                                  <w:r>
                                    <w:rPr>
                                      <w:rFonts w:eastAsia="DejaVu Sans" w:cs="DejaVu Sans"/>
                                      <w:b/>
                                      <w:bCs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color w:val="0070C0"/>
                                      <w:spacing w:val="0"/>
                                      <w:position w:val="0"/>
                                      <w:sz w:val="99"/>
                                      <w:szCs w:val="99"/>
                                      <w:u w:val="none"/>
                                      <w:vertAlign w:val="baseline"/>
                                      <w:lang w:val="en-US" w:eastAsia="en-US" w:bidi="en-US"/>
                                    </w:rPr>
                                    <w:t>oa</w:t>
                                  </w:r>
                                  <w:r>
                                    <w:rPr>
                                      <w:rFonts w:eastAsia="DejaVu Sans" w:cs="DejaVu San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color w:val="000000"/>
                                      <w:spacing w:val="0"/>
                                      <w:position w:val="0"/>
                                      <w:sz w:val="99"/>
                                      <w:szCs w:val="99"/>
                                      <w:u w:val="none"/>
                                      <w:vertAlign w:val="baseline"/>
                                      <w:lang w:val="en-US" w:eastAsia="en-US" w:bidi="en-US"/>
                                    </w:rPr>
                                    <w:t>d</w:t>
                                  </w:r>
                                </w:p>
                                <w:p w14:paraId="5391EE5B">
                                  <w:pPr>
                                    <w:pStyle w:val="129"/>
                                    <w:widowControl w:val="0"/>
                                    <w:overflowPunct w:val="0"/>
                                    <w:bidi w:val="0"/>
                                    <w:spacing w:before="198" w:after="0" w:line="240" w:lineRule="auto"/>
                                    <w:ind w:left="0" w:right="0" w:firstLine="0"/>
                                    <w:jc w:val="left"/>
                                  </w:pPr>
                                  <w:r>
                                    <w:rPr>
                                      <w:rFonts w:eastAsia="DejaVu Sans" w:cs="DejaVu San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color w:val="000000"/>
                                      <w:spacing w:val="0"/>
                                      <w:position w:val="0"/>
                                      <w:sz w:val="99"/>
                                      <w:szCs w:val="99"/>
                                      <w:u w:val="none"/>
                                      <w:vertAlign w:val="baseline"/>
                                      <w:lang w:val="en-US" w:eastAsia="en-US" w:bidi="en-US"/>
                                    </w:rPr>
                                    <w:t>kn</w:t>
                                  </w:r>
                                  <w:r>
                                    <w:rPr>
                                      <w:rFonts w:eastAsia="DejaVu Sans" w:cs="DejaVu Sans"/>
                                      <w:b/>
                                      <w:bCs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color w:val="0070C0"/>
                                      <w:spacing w:val="0"/>
                                      <w:position w:val="0"/>
                                      <w:sz w:val="99"/>
                                      <w:szCs w:val="99"/>
                                      <w:u w:val="none"/>
                                      <w:vertAlign w:val="baseline"/>
                                      <w:lang w:val="en-US" w:eastAsia="en-US" w:bidi="en-US"/>
                                    </w:rPr>
                                    <w:t>ow</w:t>
                                  </w:r>
                                </w:p>
                                <w:p w14:paraId="26AEA507">
                                  <w:pPr>
                                    <w:pStyle w:val="129"/>
                                    <w:widowControl w:val="0"/>
                                    <w:overflowPunct w:val="0"/>
                                    <w:bidi w:val="0"/>
                                    <w:spacing w:before="198" w:after="0" w:line="240" w:lineRule="auto"/>
                                    <w:ind w:left="0" w:right="0" w:firstLine="0"/>
                                    <w:jc w:val="left"/>
                                  </w:pPr>
                                  <w:r>
                                    <w:rPr>
                                      <w:rFonts w:eastAsia="DejaVu Sans" w:cs="DejaVu San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color w:val="000000"/>
                                      <w:spacing w:val="0"/>
                                      <w:position w:val="0"/>
                                      <w:sz w:val="99"/>
                                      <w:szCs w:val="99"/>
                                      <w:u w:val="none"/>
                                      <w:vertAlign w:val="baseline"/>
                                      <w:lang w:val="en-US" w:eastAsia="en-US" w:bidi="en-US"/>
                                    </w:rPr>
                                    <w:t>b</w:t>
                                  </w:r>
                                  <w:r>
                                    <w:rPr>
                                      <w:rFonts w:eastAsia="DejaVu Sans" w:cs="DejaVu Sans"/>
                                      <w:b/>
                                      <w:bCs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color w:val="0070C0"/>
                                      <w:spacing w:val="0"/>
                                      <w:position w:val="0"/>
                                      <w:sz w:val="99"/>
                                      <w:szCs w:val="99"/>
                                      <w:u w:val="none"/>
                                      <w:vertAlign w:val="baseline"/>
                                      <w:lang w:val="en-US" w:eastAsia="en-US" w:bidi="en-US"/>
                                    </w:rPr>
                                    <w:t>o</w:t>
                                  </w:r>
                                  <w:r>
                                    <w:rPr>
                                      <w:rFonts w:eastAsia="DejaVu Sans" w:cs="DejaVu San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color w:val="000000"/>
                                      <w:spacing w:val="0"/>
                                      <w:position w:val="0"/>
                                      <w:sz w:val="99"/>
                                      <w:szCs w:val="99"/>
                                      <w:u w:val="none"/>
                                      <w:vertAlign w:val="baseline"/>
                                      <w:lang w:val="en-US" w:eastAsia="en-US" w:bidi="en-US"/>
                                    </w:rPr>
                                    <w:t>ne</w:t>
                                  </w:r>
                                </w:p>
                                <w:p w14:paraId="73346D73">
                                  <w:pPr>
                                    <w:pStyle w:val="129"/>
                                    <w:widowControl w:val="0"/>
                                    <w:overflowPunct w:val="0"/>
                                    <w:bidi w:val="0"/>
                                    <w:spacing w:before="198" w:after="0" w:line="240" w:lineRule="auto"/>
                                    <w:ind w:left="0" w:right="0" w:firstLine="0"/>
                                    <w:jc w:val="left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Содержимое 2" o:spid="_x0000_s1026" o:spt="1" style="position:absolute;left:0pt;margin-left:0.05pt;margin-top:0.05pt;height:32.75pt;width:66.6pt;z-index:251659264;mso-width-relative:page;mso-height-relative:page;" filled="f" stroked="f" coordsize="21600,21600" o:allowincell="f" o:gfxdata="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u&#10;zPsu0gAAAAQBAAAPAAAAAAAAAAEAIAAAACIAAABkcnMvZG93bnJldi54bWxQSwECFAAUAAAACACH&#10;TuJAklgLubgBAABiAwAADgAAAAAAAAABACAAAAAhAQAAZHJzL2Uyb0RvYy54bWxQSwUGAAAAAAYA&#10;BgBZAQAASwUAAAAA&#10;">
                      <v:fill on="f" focussize="0,0"/>
                      <v:stroke on="f" weight="0pt"/>
                      <v:imagedata o:title=""/>
                      <o:lock v:ext="edit" aspectratio="f"/>
                      <v:textbox>
                        <w:txbxContent>
                          <w:p w14:paraId="21D3FCE5">
                            <w:pPr>
                              <w:pStyle w:val="129"/>
                              <w:widowControl w:val="0"/>
                              <w:overflowPunct w:val="0"/>
                              <w:bidi w:val="0"/>
                              <w:spacing w:before="198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eastAsia="DejaVu Sans" w:cs="DejaVu 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color w:val="000000"/>
                                <w:spacing w:val="0"/>
                                <w:position w:val="0"/>
                                <w:sz w:val="99"/>
                                <w:szCs w:val="99"/>
                                <w:u w:val="none"/>
                                <w:vertAlign w:val="baseline"/>
                                <w:lang w:val="en-US" w:eastAsia="en-US" w:bidi="en-US"/>
                              </w:rPr>
                              <w:t>r</w:t>
                            </w:r>
                            <w:r>
                              <w:rPr>
                                <w:rFonts w:eastAsia="DejaVu Sans" w:cs="DejaVu Sans"/>
                                <w:b/>
                                <w:bCs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color w:val="0070C0"/>
                                <w:spacing w:val="0"/>
                                <w:position w:val="0"/>
                                <w:sz w:val="99"/>
                                <w:szCs w:val="99"/>
                                <w:u w:val="none"/>
                                <w:vertAlign w:val="baseline"/>
                                <w:lang w:val="en-US" w:eastAsia="en-US" w:bidi="en-US"/>
                              </w:rPr>
                              <w:t>oa</w:t>
                            </w:r>
                            <w:r>
                              <w:rPr>
                                <w:rFonts w:eastAsia="DejaVu Sans" w:cs="DejaVu 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color w:val="000000"/>
                                <w:spacing w:val="0"/>
                                <w:position w:val="0"/>
                                <w:sz w:val="99"/>
                                <w:szCs w:val="99"/>
                                <w:u w:val="none"/>
                                <w:vertAlign w:val="baseline"/>
                                <w:lang w:val="en-US" w:eastAsia="en-US" w:bidi="en-US"/>
                              </w:rPr>
                              <w:t>d</w:t>
                            </w:r>
                          </w:p>
                          <w:p w14:paraId="5391EE5B">
                            <w:pPr>
                              <w:pStyle w:val="129"/>
                              <w:widowControl w:val="0"/>
                              <w:overflowPunct w:val="0"/>
                              <w:bidi w:val="0"/>
                              <w:spacing w:before="198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eastAsia="DejaVu Sans" w:cs="DejaVu 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color w:val="000000"/>
                                <w:spacing w:val="0"/>
                                <w:position w:val="0"/>
                                <w:sz w:val="99"/>
                                <w:szCs w:val="99"/>
                                <w:u w:val="none"/>
                                <w:vertAlign w:val="baseline"/>
                                <w:lang w:val="en-US" w:eastAsia="en-US" w:bidi="en-US"/>
                              </w:rPr>
                              <w:t>kn</w:t>
                            </w:r>
                            <w:r>
                              <w:rPr>
                                <w:rFonts w:eastAsia="DejaVu Sans" w:cs="DejaVu Sans"/>
                                <w:b/>
                                <w:bCs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color w:val="0070C0"/>
                                <w:spacing w:val="0"/>
                                <w:position w:val="0"/>
                                <w:sz w:val="99"/>
                                <w:szCs w:val="99"/>
                                <w:u w:val="none"/>
                                <w:vertAlign w:val="baseline"/>
                                <w:lang w:val="en-US" w:eastAsia="en-US" w:bidi="en-US"/>
                              </w:rPr>
                              <w:t>ow</w:t>
                            </w:r>
                          </w:p>
                          <w:p w14:paraId="26AEA507">
                            <w:pPr>
                              <w:pStyle w:val="129"/>
                              <w:widowControl w:val="0"/>
                              <w:overflowPunct w:val="0"/>
                              <w:bidi w:val="0"/>
                              <w:spacing w:before="198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eastAsia="DejaVu Sans" w:cs="DejaVu 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color w:val="000000"/>
                                <w:spacing w:val="0"/>
                                <w:position w:val="0"/>
                                <w:sz w:val="99"/>
                                <w:szCs w:val="99"/>
                                <w:u w:val="none"/>
                                <w:vertAlign w:val="baseline"/>
                                <w:lang w:val="en-US" w:eastAsia="en-US" w:bidi="en-US"/>
                              </w:rPr>
                              <w:t>b</w:t>
                            </w:r>
                            <w:r>
                              <w:rPr>
                                <w:rFonts w:eastAsia="DejaVu Sans" w:cs="DejaVu Sans"/>
                                <w:b/>
                                <w:bCs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color w:val="0070C0"/>
                                <w:spacing w:val="0"/>
                                <w:position w:val="0"/>
                                <w:sz w:val="99"/>
                                <w:szCs w:val="99"/>
                                <w:u w:val="none"/>
                                <w:vertAlign w:val="baseline"/>
                                <w:lang w:val="en-US" w:eastAsia="en-US" w:bidi="en-US"/>
                              </w:rPr>
                              <w:t>o</w:t>
                            </w:r>
                            <w:r>
                              <w:rPr>
                                <w:rFonts w:eastAsia="DejaVu Sans" w:cs="DejaVu 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color w:val="000000"/>
                                <w:spacing w:val="0"/>
                                <w:position w:val="0"/>
                                <w:sz w:val="99"/>
                                <w:szCs w:val="99"/>
                                <w:u w:val="none"/>
                                <w:vertAlign w:val="baseline"/>
                                <w:lang w:val="en-US" w:eastAsia="en-US" w:bidi="en-US"/>
                              </w:rPr>
                              <w:t>ne</w:t>
                            </w:r>
                          </w:p>
                          <w:p w14:paraId="73346D73">
                            <w:pPr>
                              <w:pStyle w:val="129"/>
                              <w:widowControl w:val="0"/>
                              <w:overflowPunct w:val="0"/>
                              <w:bidi w:val="0"/>
                              <w:spacing w:before="198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sz w:val="40"/>
                <w:u w:val="none"/>
                <w:lang w:val="en-US"/>
              </w:rPr>
              <mc:AlternateContent>
                <mc:Choice Requires="wps">
                  <w:drawing>
                    <wp:anchor distT="0" distB="0" distL="0" distR="0" simplePos="0" relativeHeight="251659264" behindDoc="0" locked="0" layoutInCell="0" allowOverlap="1">
                      <wp:simplePos x="0" y="0"/>
                      <wp:positionH relativeFrom="column">
                        <wp:posOffset>1176020</wp:posOffset>
                      </wp:positionH>
                      <wp:positionV relativeFrom="paragraph">
                        <wp:posOffset>635</wp:posOffset>
                      </wp:positionV>
                      <wp:extent cx="647700" cy="469265"/>
                      <wp:effectExtent l="0" t="0" r="0" b="0"/>
                      <wp:wrapNone/>
                      <wp:docPr id="3" name="Содержимое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46920" cy="468720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rgbClr val="FFFFFF"/>
                              </a:lnRef>
                              <a:fillRef idx="0">
                                <a:srgbClr val="FFFFFF"/>
                              </a:fillRef>
                              <a:effectRef idx="0">
                                <a:srgbClr val="FFFFFF"/>
                              </a:effectRef>
                              <a:fontRef idx="minor"/>
                            </wps:style>
                            <wps:txbx>
                              <w:txbxContent>
                                <w:p w14:paraId="69427356">
                                  <w:pPr>
                                    <w:pStyle w:val="129"/>
                                    <w:widowControl w:val="0"/>
                                    <w:overflowPunct w:val="0"/>
                                    <w:bidi w:val="0"/>
                                    <w:spacing w:before="198" w:after="0" w:line="240" w:lineRule="auto"/>
                                    <w:ind w:left="0" w:right="0" w:firstLine="0"/>
                                    <w:jc w:val="left"/>
                                  </w:pPr>
                                  <w:r>
                                    <w:rPr>
                                      <w:rFonts w:eastAsia="DejaVu Sans" w:cs="DejaVu San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color w:val="000000"/>
                                      <w:spacing w:val="0"/>
                                      <w:position w:val="0"/>
                                      <w:sz w:val="99"/>
                                      <w:szCs w:val="99"/>
                                      <w:u w:val="none"/>
                                      <w:vertAlign w:val="baseline"/>
                                      <w:lang w:val="en-US" w:eastAsia="en-US" w:bidi="en-US"/>
                                    </w:rPr>
                                    <w:t>h</w:t>
                                  </w:r>
                                  <w:r>
                                    <w:rPr>
                                      <w:rFonts w:eastAsia="DejaVu Sans" w:cs="DejaVu Sans"/>
                                      <w:b/>
                                      <w:bCs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color w:val="0070C0"/>
                                      <w:spacing w:val="0"/>
                                      <w:position w:val="0"/>
                                      <w:sz w:val="99"/>
                                      <w:szCs w:val="99"/>
                                      <w:u w:val="none"/>
                                      <w:vertAlign w:val="baseline"/>
                                      <w:lang w:val="en-US" w:eastAsia="en-US" w:bidi="en-US"/>
                                    </w:rPr>
                                    <w:t>ou</w:t>
                                  </w:r>
                                  <w:r>
                                    <w:rPr>
                                      <w:rFonts w:eastAsia="DejaVu Sans" w:cs="DejaVu San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color w:val="000000"/>
                                      <w:spacing w:val="0"/>
                                      <w:position w:val="0"/>
                                      <w:sz w:val="99"/>
                                      <w:szCs w:val="99"/>
                                      <w:u w:val="none"/>
                                      <w:vertAlign w:val="baseline"/>
                                      <w:lang w:val="en-US" w:eastAsia="en-US" w:bidi="en-US"/>
                                    </w:rPr>
                                    <w:t>se</w:t>
                                  </w:r>
                                </w:p>
                                <w:p w14:paraId="6DAE6252">
                                  <w:pPr>
                                    <w:pStyle w:val="129"/>
                                    <w:widowControl w:val="0"/>
                                    <w:overflowPunct w:val="0"/>
                                    <w:bidi w:val="0"/>
                                    <w:spacing w:before="198" w:after="0" w:line="240" w:lineRule="auto"/>
                                    <w:ind w:left="0" w:right="0" w:firstLine="0"/>
                                    <w:jc w:val="left"/>
                                  </w:pPr>
                                  <w:r>
                                    <w:rPr>
                                      <w:rFonts w:eastAsia="DejaVu Sans" w:cs="DejaVu San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color w:val="000000"/>
                                      <w:spacing w:val="0"/>
                                      <w:position w:val="0"/>
                                      <w:sz w:val="99"/>
                                      <w:szCs w:val="99"/>
                                      <w:u w:val="none"/>
                                      <w:vertAlign w:val="baseline"/>
                                      <w:lang w:val="en-US" w:eastAsia="en-US" w:bidi="en-US"/>
                                    </w:rPr>
                                    <w:t>c</w:t>
                                  </w:r>
                                  <w:r>
                                    <w:rPr>
                                      <w:rFonts w:eastAsia="DejaVu Sans" w:cs="DejaVu Sans"/>
                                      <w:b/>
                                      <w:bCs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color w:val="0070C0"/>
                                      <w:spacing w:val="0"/>
                                      <w:position w:val="0"/>
                                      <w:sz w:val="99"/>
                                      <w:szCs w:val="99"/>
                                      <w:u w:val="none"/>
                                      <w:vertAlign w:val="baseline"/>
                                      <w:lang w:val="en-US" w:eastAsia="en-US" w:bidi="en-US"/>
                                    </w:rPr>
                                    <w:t>ow</w:t>
                                  </w:r>
                                </w:p>
                                <w:p w14:paraId="1C17D02B">
                                  <w:pPr>
                                    <w:pStyle w:val="129"/>
                                    <w:widowControl w:val="0"/>
                                    <w:overflowPunct w:val="0"/>
                                    <w:bidi w:val="0"/>
                                    <w:spacing w:before="198" w:after="0" w:line="240" w:lineRule="auto"/>
                                    <w:ind w:left="0" w:right="0" w:firstLine="0"/>
                                    <w:jc w:val="left"/>
                                  </w:pPr>
                                  <w:r>
                                    <w:rPr>
                                      <w:rFonts w:eastAsia="DejaVu Sans" w:cs="DejaVu San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color w:val="000000"/>
                                      <w:spacing w:val="0"/>
                                      <w:position w:val="0"/>
                                      <w:sz w:val="99"/>
                                      <w:szCs w:val="99"/>
                                      <w:u w:val="none"/>
                                      <w:vertAlign w:val="baseline"/>
                                      <w:lang w:val="en-US" w:eastAsia="en-US" w:bidi="en-US"/>
                                    </w:rPr>
                                    <w:t>d</w:t>
                                  </w:r>
                                  <w:r>
                                    <w:rPr>
                                      <w:rFonts w:eastAsia="DejaVu Sans" w:cs="DejaVu Sans"/>
                                      <w:b/>
                                      <w:bCs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color w:val="0070C0"/>
                                      <w:spacing w:val="0"/>
                                      <w:position w:val="0"/>
                                      <w:sz w:val="99"/>
                                      <w:szCs w:val="99"/>
                                      <w:u w:val="none"/>
                                      <w:vertAlign w:val="baseline"/>
                                      <w:lang w:val="en-US" w:eastAsia="en-US" w:bidi="en-US"/>
                                    </w:rPr>
                                    <w:t>ow</w:t>
                                  </w:r>
                                  <w:r>
                                    <w:rPr>
                                      <w:rFonts w:eastAsia="DejaVu Sans" w:cs="DejaVu Sans"/>
                                      <w:b w:val="0"/>
                                      <w:bCs w:val="0"/>
                                      <w:i w:val="0"/>
                                      <w:iCs w:val="0"/>
                                      <w:caps w:val="0"/>
                                      <w:smallCaps w:val="0"/>
                                      <w:strike w:val="0"/>
                                      <w:dstrike w:val="0"/>
                                      <w:color w:val="000000"/>
                                      <w:spacing w:val="0"/>
                                      <w:position w:val="0"/>
                                      <w:sz w:val="99"/>
                                      <w:szCs w:val="99"/>
                                      <w:u w:val="none"/>
                                      <w:vertAlign w:val="baseline"/>
                                      <w:lang w:val="en-US" w:eastAsia="en-US" w:bidi="en-US"/>
                                    </w:rPr>
                                    <w:t>n</w:t>
                                  </w:r>
                                </w:p>
                                <w:p w14:paraId="42D702D0">
                                  <w:pPr>
                                    <w:pStyle w:val="129"/>
                                    <w:widowControl w:val="0"/>
                                    <w:overflowPunct w:val="0"/>
                                    <w:bidi w:val="0"/>
                                    <w:spacing w:before="198" w:after="0" w:line="240" w:lineRule="auto"/>
                                    <w:ind w:left="0" w:right="0" w:firstLine="0"/>
                                    <w:jc w:val="left"/>
                                  </w:pPr>
                                </w:p>
                              </w:txbxContent>
                            </wps:txbx>
                            <wps:bodyPr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Содержимое 3" o:spid="_x0000_s1026" o:spt="1" style="position:absolute;left:0pt;margin-left:92.6pt;margin-top:0.05pt;height:36.95pt;width:51pt;z-index:251659264;mso-width-relative:page;mso-height-relative:page;" filled="f" stroked="f" coordsize="21600,21600" o:allowincell="f" o:gfxdata="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">
                      <v:fill on="f" focussize="0,0"/>
                      <v:stroke on="f" weight="0pt"/>
                      <v:imagedata o:title=""/>
                      <o:lock v:ext="edit" aspectratio="f"/>
                      <v:textbox>
                        <w:txbxContent>
                          <w:p w14:paraId="69427356">
                            <w:pPr>
                              <w:pStyle w:val="129"/>
                              <w:widowControl w:val="0"/>
                              <w:overflowPunct w:val="0"/>
                              <w:bidi w:val="0"/>
                              <w:spacing w:before="198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eastAsia="DejaVu Sans" w:cs="DejaVu 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color w:val="000000"/>
                                <w:spacing w:val="0"/>
                                <w:position w:val="0"/>
                                <w:sz w:val="99"/>
                                <w:szCs w:val="99"/>
                                <w:u w:val="none"/>
                                <w:vertAlign w:val="baseline"/>
                                <w:lang w:val="en-US" w:eastAsia="en-US" w:bidi="en-US"/>
                              </w:rPr>
                              <w:t>h</w:t>
                            </w:r>
                            <w:r>
                              <w:rPr>
                                <w:rFonts w:eastAsia="DejaVu Sans" w:cs="DejaVu Sans"/>
                                <w:b/>
                                <w:bCs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color w:val="0070C0"/>
                                <w:spacing w:val="0"/>
                                <w:position w:val="0"/>
                                <w:sz w:val="99"/>
                                <w:szCs w:val="99"/>
                                <w:u w:val="none"/>
                                <w:vertAlign w:val="baseline"/>
                                <w:lang w:val="en-US" w:eastAsia="en-US" w:bidi="en-US"/>
                              </w:rPr>
                              <w:t>ou</w:t>
                            </w:r>
                            <w:r>
                              <w:rPr>
                                <w:rFonts w:eastAsia="DejaVu Sans" w:cs="DejaVu 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color w:val="000000"/>
                                <w:spacing w:val="0"/>
                                <w:position w:val="0"/>
                                <w:sz w:val="99"/>
                                <w:szCs w:val="99"/>
                                <w:u w:val="none"/>
                                <w:vertAlign w:val="baseline"/>
                                <w:lang w:val="en-US" w:eastAsia="en-US" w:bidi="en-US"/>
                              </w:rPr>
                              <w:t>se</w:t>
                            </w:r>
                          </w:p>
                          <w:p w14:paraId="6DAE6252">
                            <w:pPr>
                              <w:pStyle w:val="129"/>
                              <w:widowControl w:val="0"/>
                              <w:overflowPunct w:val="0"/>
                              <w:bidi w:val="0"/>
                              <w:spacing w:before="198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eastAsia="DejaVu Sans" w:cs="DejaVu 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color w:val="000000"/>
                                <w:spacing w:val="0"/>
                                <w:position w:val="0"/>
                                <w:sz w:val="99"/>
                                <w:szCs w:val="99"/>
                                <w:u w:val="none"/>
                                <w:vertAlign w:val="baseline"/>
                                <w:lang w:val="en-US" w:eastAsia="en-US" w:bidi="en-US"/>
                              </w:rPr>
                              <w:t>c</w:t>
                            </w:r>
                            <w:r>
                              <w:rPr>
                                <w:rFonts w:eastAsia="DejaVu Sans" w:cs="DejaVu Sans"/>
                                <w:b/>
                                <w:bCs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color w:val="0070C0"/>
                                <w:spacing w:val="0"/>
                                <w:position w:val="0"/>
                                <w:sz w:val="99"/>
                                <w:szCs w:val="99"/>
                                <w:u w:val="none"/>
                                <w:vertAlign w:val="baseline"/>
                                <w:lang w:val="en-US" w:eastAsia="en-US" w:bidi="en-US"/>
                              </w:rPr>
                              <w:t>ow</w:t>
                            </w:r>
                          </w:p>
                          <w:p w14:paraId="1C17D02B">
                            <w:pPr>
                              <w:pStyle w:val="129"/>
                              <w:widowControl w:val="0"/>
                              <w:overflowPunct w:val="0"/>
                              <w:bidi w:val="0"/>
                              <w:spacing w:before="198" w:after="0" w:line="240" w:lineRule="auto"/>
                              <w:ind w:left="0" w:right="0" w:firstLine="0"/>
                              <w:jc w:val="left"/>
                            </w:pPr>
                            <w:r>
                              <w:rPr>
                                <w:rFonts w:eastAsia="DejaVu Sans" w:cs="DejaVu 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color w:val="000000"/>
                                <w:spacing w:val="0"/>
                                <w:position w:val="0"/>
                                <w:sz w:val="99"/>
                                <w:szCs w:val="99"/>
                                <w:u w:val="none"/>
                                <w:vertAlign w:val="baseline"/>
                                <w:lang w:val="en-US" w:eastAsia="en-US" w:bidi="en-US"/>
                              </w:rPr>
                              <w:t>d</w:t>
                            </w:r>
                            <w:r>
                              <w:rPr>
                                <w:rFonts w:eastAsia="DejaVu Sans" w:cs="DejaVu Sans"/>
                                <w:b/>
                                <w:bCs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color w:val="0070C0"/>
                                <w:spacing w:val="0"/>
                                <w:position w:val="0"/>
                                <w:sz w:val="99"/>
                                <w:szCs w:val="99"/>
                                <w:u w:val="none"/>
                                <w:vertAlign w:val="baseline"/>
                                <w:lang w:val="en-US" w:eastAsia="en-US" w:bidi="en-US"/>
                              </w:rPr>
                              <w:t>ow</w:t>
                            </w:r>
                            <w:r>
                              <w:rPr>
                                <w:rFonts w:eastAsia="DejaVu Sans" w:cs="DejaVu Sans"/>
                                <w:b w:val="0"/>
                                <w:bCs w:val="0"/>
                                <w:i w:val="0"/>
                                <w:iCs w:val="0"/>
                                <w:caps w:val="0"/>
                                <w:smallCaps w:val="0"/>
                                <w:strike w:val="0"/>
                                <w:dstrike w:val="0"/>
                                <w:color w:val="000000"/>
                                <w:spacing w:val="0"/>
                                <w:position w:val="0"/>
                                <w:sz w:val="99"/>
                                <w:szCs w:val="99"/>
                                <w:u w:val="none"/>
                                <w:vertAlign w:val="baseline"/>
                                <w:lang w:val="en-US" w:eastAsia="en-US" w:bidi="en-US"/>
                              </w:rPr>
                              <w:t>n</w:t>
                            </w:r>
                          </w:p>
                          <w:p w14:paraId="42D702D0">
                            <w:pPr>
                              <w:pStyle w:val="129"/>
                              <w:widowControl w:val="0"/>
                              <w:overflowPunct w:val="0"/>
                              <w:bidi w:val="0"/>
                              <w:spacing w:before="198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14:paraId="267EF2E1">
            <w:pPr>
              <w:widowControl w:val="0"/>
              <w:tabs>
                <w:tab w:val="left" w:pos="256"/>
                <w:tab w:val="left" w:pos="406"/>
              </w:tabs>
              <w:suppressAutoHyphens/>
              <w:spacing w:before="0" w:after="0" w:line="240" w:lineRule="auto"/>
              <w:ind w:left="19" w:hanging="360"/>
              <w:contextualSpacing/>
              <w:jc w:val="left"/>
              <w:rPr>
                <w:rFonts w:ascii="Times New Roman" w:hAnsi="Times New Roman" w:eastAsia="Calibri" w:cs="Times New Roman"/>
                <w:lang w:val="en-US"/>
              </w:rPr>
            </w:pPr>
          </w:p>
          <w:p w14:paraId="7C54C533">
            <w:pPr>
              <w:widowControl w:val="0"/>
              <w:tabs>
                <w:tab w:val="left" w:pos="256"/>
                <w:tab w:val="left" w:pos="406"/>
              </w:tabs>
              <w:suppressAutoHyphens/>
              <w:bidi w:val="0"/>
              <w:spacing w:before="0" w:after="0" w:line="200" w:lineRule="atLeast"/>
              <w:ind w:left="0" w:right="0" w:firstLine="0"/>
              <w:contextualSpacing/>
              <w:jc w:val="left"/>
              <w:rPr>
                <w:rFonts w:eastAsia="Calibri"/>
                <w:kern w:val="0"/>
                <w:sz w:val="24"/>
                <w:szCs w:val="24"/>
                <w:lang w:val="en-US"/>
              </w:rPr>
            </w:pPr>
            <w:r>
              <w:rPr>
                <w:rFonts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0"/>
                <w:sz w:val="24"/>
                <w:szCs w:val="24"/>
                <w:u w:val="none"/>
                <w:shd w:val="clear" w:fill="FFFF00"/>
                <w:lang w:val="en-US"/>
              </w:rPr>
              <w:t>Do you kn</w:t>
            </w:r>
            <w:r>
              <w:rPr>
                <w:rFonts w:eastAsia="Calibri"/>
                <w:b/>
                <w:i w:val="0"/>
                <w:strike w:val="0"/>
                <w:dstrike w:val="0"/>
                <w:outline w:val="0"/>
                <w:shadow w:val="0"/>
                <w:color w:val="0070C0"/>
                <w:spacing w:val="0"/>
                <w:kern w:val="0"/>
                <w:sz w:val="24"/>
                <w:szCs w:val="24"/>
                <w:u w:val="none"/>
                <w:lang w:val="en-US"/>
              </w:rPr>
              <w:t>ow</w:t>
            </w:r>
            <w:r>
              <w:rPr>
                <w:rFonts w:eastAsia="Calibri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0"/>
                <w:sz w:val="24"/>
                <w:szCs w:val="24"/>
                <w:u w:val="none"/>
                <w:lang w:val="en-US"/>
              </w:rPr>
              <w:t xml:space="preserve"> when the c</w:t>
            </w:r>
            <w:r>
              <w:rPr>
                <w:rFonts w:eastAsia="Calibri"/>
                <w:b/>
                <w:i w:val="0"/>
                <w:strike w:val="0"/>
                <w:dstrike w:val="0"/>
                <w:outline w:val="0"/>
                <w:shadow w:val="0"/>
                <w:color w:val="0070C0"/>
                <w:spacing w:val="0"/>
                <w:kern w:val="0"/>
                <w:sz w:val="24"/>
                <w:szCs w:val="24"/>
                <w:u w:val="none"/>
                <w:lang w:val="en-US"/>
              </w:rPr>
              <w:t>oa</w:t>
            </w:r>
            <w:r>
              <w:rPr>
                <w:rFonts w:eastAsia="Calibri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0"/>
                <w:sz w:val="24"/>
                <w:szCs w:val="24"/>
                <w:u w:val="none"/>
                <w:lang w:val="en-US"/>
              </w:rPr>
              <w:t>ch reaches the t</w:t>
            </w:r>
            <w:r>
              <w:rPr>
                <w:rFonts w:eastAsia="Calibri"/>
                <w:b/>
                <w:i w:val="0"/>
                <w:strike w:val="0"/>
                <w:dstrike w:val="0"/>
                <w:outline w:val="0"/>
                <w:shadow w:val="0"/>
                <w:color w:val="0070C0"/>
                <w:spacing w:val="0"/>
                <w:kern w:val="0"/>
                <w:sz w:val="24"/>
                <w:szCs w:val="24"/>
                <w:u w:val="none"/>
                <w:lang w:val="en-US"/>
              </w:rPr>
              <w:t>ow</w:t>
            </w:r>
            <w:r>
              <w:rPr>
                <w:rFonts w:eastAsia="Calibri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0"/>
                <w:sz w:val="24"/>
                <w:szCs w:val="24"/>
                <w:u w:val="none"/>
                <w:lang w:val="en-US"/>
              </w:rPr>
              <w:t>n?</w:t>
            </w:r>
          </w:p>
          <w:p w14:paraId="14915EDE">
            <w:pPr>
              <w:widowControl w:val="0"/>
              <w:suppressAutoHyphens/>
              <w:bidi w:val="0"/>
              <w:spacing w:line="200" w:lineRule="atLeast"/>
              <w:ind w:left="0" w:right="0" w:firstLine="0"/>
              <w:jc w:val="left"/>
              <w:rPr>
                <w:sz w:val="24"/>
                <w:szCs w:val="24"/>
              </w:rPr>
            </w:pPr>
            <w:r>
              <w:rPr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sz w:val="24"/>
                <w:szCs w:val="24"/>
                <w:u w:val="none"/>
              </w:rPr>
              <w:t>Can you please seat on the c</w:t>
            </w:r>
            <w:r>
              <w:rPr>
                <w:b/>
                <w:i w:val="0"/>
                <w:strike w:val="0"/>
                <w:dstrike w:val="0"/>
                <w:outline w:val="0"/>
                <w:shadow w:val="0"/>
                <w:color w:val="0070C0"/>
                <w:spacing w:val="0"/>
                <w:sz w:val="24"/>
                <w:szCs w:val="24"/>
                <w:u w:val="none"/>
              </w:rPr>
              <w:t>ou</w:t>
            </w:r>
            <w:r>
              <w:rPr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sz w:val="24"/>
                <w:szCs w:val="24"/>
                <w:u w:val="none"/>
              </w:rPr>
              <w:t>ch now?</w:t>
            </w:r>
          </w:p>
          <w:p w14:paraId="42308553">
            <w:pPr>
              <w:widowControl w:val="0"/>
              <w:tabs>
                <w:tab w:val="left" w:pos="256"/>
                <w:tab w:val="left" w:pos="406"/>
              </w:tabs>
              <w:suppressAutoHyphens/>
              <w:spacing w:before="0" w:after="0" w:line="240" w:lineRule="auto"/>
              <w:ind w:left="19" w:hanging="360"/>
              <w:contextualSpacing/>
              <w:jc w:val="left"/>
              <w:rPr>
                <w:rFonts w:ascii="Times New Roman" w:hAnsi="Times New Roman" w:eastAsia="Calibri" w:cs="Times New Roman"/>
                <w:lang w:val="en-US"/>
              </w:rPr>
            </w:pPr>
          </w:p>
          <w:p w14:paraId="41CAE885">
            <w:pPr>
              <w:widowControl w:val="0"/>
              <w:numPr>
                <w:ilvl w:val="0"/>
                <w:numId w:val="3"/>
              </w:numPr>
              <w:tabs>
                <w:tab w:val="left" w:pos="302"/>
              </w:tabs>
              <w:suppressAutoHyphens/>
              <w:spacing w:before="0" w:after="0" w:line="240" w:lineRule="auto"/>
              <w:ind w:left="19" w:hanging="19"/>
              <w:contextualSpacing/>
              <w:jc w:val="left"/>
              <w:rPr>
                <w:rFonts w:ascii="Times New Roman" w:hAnsi="Times New Roman" w:cs="Times New Roman" w:eastAsiaTheme="minorHAnsi"/>
                <w:kern w:val="0"/>
                <w:shd w:val="clear" w:fill="FFFF00"/>
                <w:lang w:val="en-US"/>
              </w:rPr>
            </w:pPr>
            <w:r>
              <w:rPr>
                <w:rFonts w:ascii="Times New Roman" w:hAnsi="Times New Roman" w:cs="Times New Roman" w:eastAsiaTheme="minorHAnsi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shd w:val="clear" w:fill="FFFF00"/>
                <w:lang w:val="en-US"/>
              </w:rPr>
              <w:t>- Well, look at the pictures and words  on the blackboard.</w:t>
            </w:r>
          </w:p>
          <w:p w14:paraId="4BB7CD64">
            <w:pPr>
              <w:widowControl w:val="0"/>
              <w:numPr>
                <w:ilvl w:val="0"/>
                <w:numId w:val="0"/>
              </w:numPr>
              <w:tabs>
                <w:tab w:val="left" w:pos="302"/>
              </w:tabs>
              <w:suppressAutoHyphens/>
              <w:spacing w:before="0" w:after="0" w:line="240" w:lineRule="auto"/>
              <w:ind w:left="0" w:firstLine="0"/>
              <w:contextualSpacing/>
              <w:jc w:val="left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/>
              </w:rPr>
              <w:t>“All the wolds’s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/>
              </w:rPr>
              <w:t>a stage” William Shakespeare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ru-RU"/>
              </w:rPr>
              <w:t>.(картинка)</w:t>
            </w:r>
          </w:p>
          <w:p w14:paraId="44EE80D1">
            <w:pPr>
              <w:widowControl w:val="0"/>
              <w:numPr>
                <w:ilvl w:val="0"/>
                <w:numId w:val="0"/>
              </w:numPr>
              <w:tabs>
                <w:tab w:val="left" w:pos="302"/>
              </w:tabs>
              <w:suppressAutoHyphens/>
              <w:spacing w:before="0" w:after="0" w:line="240" w:lineRule="auto"/>
              <w:ind w:left="0" w:firstLine="0"/>
              <w:contextualSpacing/>
              <w:jc w:val="left"/>
              <w:rPr>
                <w:rFonts w:ascii="Times New Roman" w:hAnsi="Times New Roman" w:eastAsia="Calibri"/>
                <w:lang w:val="en-US" w:eastAsia="ru-RU"/>
              </w:rPr>
            </w:pPr>
            <w:r>
              <w:rPr>
                <w:rFonts w:ascii="Times New Roman" w:hAnsi="Times New Roman" w:eastAsia="Calibri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 w:eastAsia="ru-RU"/>
              </w:rPr>
              <w:t>W</w:t>
            </w:r>
            <w:r>
              <w:rPr>
                <w:rFonts w:ascii="Times New Roman" w:hAnsi="Times New Roman" w:eastAsia="Calibri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ru-RU" w:eastAsia="ru-RU"/>
              </w:rPr>
              <w:t>hat are th</w:t>
            </w:r>
            <w:r>
              <w:rPr>
                <w:rFonts w:ascii="Times New Roman" w:hAnsi="Times New Roman" w:eastAsia="Calibri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 w:eastAsia="ru-RU"/>
              </w:rPr>
              <w:t>e</w:t>
            </w:r>
            <w:r>
              <w:rPr>
                <w:rFonts w:ascii="Times New Roman" w:hAnsi="Times New Roman" w:eastAsia="Calibri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ru-RU" w:eastAsia="ru-RU"/>
              </w:rPr>
              <w:t>se words about?</w:t>
            </w:r>
          </w:p>
          <w:p w14:paraId="7D3A241B">
            <w:pPr>
              <w:widowControl w:val="0"/>
              <w:numPr>
                <w:ilvl w:val="0"/>
                <w:numId w:val="0"/>
              </w:numPr>
              <w:tabs>
                <w:tab w:val="left" w:pos="302"/>
              </w:tabs>
              <w:suppressAutoHyphens/>
              <w:spacing w:before="0" w:after="0" w:line="240" w:lineRule="auto"/>
              <w:ind w:left="0" w:firstLine="0"/>
              <w:contextualSpacing/>
              <w:jc w:val="left"/>
              <w:rPr>
                <w:rFonts w:ascii="Times New Roman" w:hAnsi="Times New Roman" w:eastAsia="sans-serif" w:cs="Times New Roman"/>
                <w:i w:val="0"/>
                <w:iCs w:val="0"/>
                <w:caps w:val="0"/>
                <w:smallCaps w:val="0"/>
                <w:color w:val="1D1D1B"/>
                <w:spacing w:val="0"/>
                <w:sz w:val="24"/>
                <w:szCs w:val="24"/>
                <w:shd w:val="clear" w:fill="FFFFFF"/>
              </w:rPr>
            </w:pPr>
            <w:r>
              <w:rPr>
                <w:rFonts w:ascii="Times New Roman" w:hAnsi="Times New Roman" w:eastAsia="sans-serif" w:cs="Times New Roman"/>
                <w:b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color w:val="1D1D1B"/>
                <w:spacing w:val="0"/>
                <w:kern w:val="0"/>
                <w:sz w:val="24"/>
                <w:szCs w:val="24"/>
                <w:u w:val="none"/>
                <w:shd w:val="clear" w:fill="FFFFFF"/>
              </w:rPr>
              <w:t>Do you like going to the theatre?</w:t>
            </w:r>
          </w:p>
          <w:p w14:paraId="26F5E3DA">
            <w:pPr>
              <w:widowControl w:val="0"/>
              <w:numPr>
                <w:ilvl w:val="0"/>
                <w:numId w:val="0"/>
              </w:numPr>
              <w:tabs>
                <w:tab w:val="left" w:pos="302"/>
              </w:tabs>
              <w:suppressAutoHyphens/>
              <w:spacing w:before="0" w:after="0" w:line="240" w:lineRule="auto"/>
              <w:ind w:left="0" w:firstLine="0"/>
              <w:contextualSpacing/>
              <w:jc w:val="left"/>
              <w:rPr>
                <w:rFonts w:ascii="Times New Roman" w:hAnsi="Times New Roman" w:eastAsia="sans-serif" w:cs="Times New Roman"/>
                <w:i w:val="0"/>
                <w:iCs w:val="0"/>
                <w:caps w:val="0"/>
                <w:smallCaps w:val="0"/>
                <w:color w:val="1D1D1B"/>
                <w:spacing w:val="0"/>
                <w:sz w:val="24"/>
                <w:szCs w:val="24"/>
                <w:shd w:val="clear" w:fill="FFFFFF"/>
                <w:lang w:val="ru-RU" w:eastAsia="ru-RU"/>
              </w:rPr>
            </w:pPr>
            <w:r>
              <w:rPr>
                <w:rFonts w:ascii="Times New Roman" w:hAnsi="Times New Roman" w:eastAsia="sans-serif"/>
                <w:b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color w:val="1D1D1B"/>
                <w:spacing w:val="0"/>
                <w:kern w:val="0"/>
                <w:sz w:val="24"/>
                <w:szCs w:val="24"/>
                <w:u w:val="none"/>
                <w:shd w:val="clear" w:fill="FFFFFF"/>
                <w:lang w:val="ru-RU" w:eastAsia="ru-RU"/>
              </w:rPr>
              <w:t>What theaters do you know in Novosibirsk?</w:t>
            </w:r>
          </w:p>
          <w:p w14:paraId="2EADCBE9">
            <w:pPr>
              <w:widowControl w:val="0"/>
              <w:numPr>
                <w:ilvl w:val="0"/>
                <w:numId w:val="3"/>
              </w:numPr>
              <w:tabs>
                <w:tab w:val="left" w:pos="302"/>
              </w:tabs>
              <w:suppressAutoHyphens/>
              <w:spacing w:before="0" w:after="0" w:line="240" w:lineRule="auto"/>
              <w:ind w:left="19" w:hanging="19"/>
              <w:contextualSpacing/>
              <w:jc w:val="left"/>
              <w:rPr>
                <w:rFonts w:ascii="Times New Roman" w:hAnsi="Times New Roman" w:eastAsia="Times New Roman" w:cs="Times New Roman"/>
                <w:b/>
                <w:lang w:val="en-US" w:eastAsia="ru-RU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/>
              </w:rPr>
              <w:t xml:space="preserve"> </w:t>
            </w:r>
            <w:r>
              <w:rPr>
                <w:rFonts w:ascii="Times New Roman" w:hAnsi="Times New Roman" w:cs="Times New Roman" w:eastAsiaTheme="minorHAnsi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shd w:val="clear" w:fill="FFFF00"/>
                <w:lang w:val="en-US"/>
              </w:rPr>
              <w:t>What do you think is the theme of our lesson today?</w:t>
            </w:r>
          </w:p>
          <w:p w14:paraId="61E58492">
            <w:pPr>
              <w:widowControl w:val="0"/>
              <w:tabs>
                <w:tab w:val="left" w:pos="302"/>
              </w:tabs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sans-serif" w:cs="Times New Roman"/>
                <w:b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color w:val="1D1D1B"/>
                <w:spacing w:val="0"/>
                <w:kern w:val="0"/>
                <w:sz w:val="24"/>
                <w:szCs w:val="24"/>
                <w:u w:val="none"/>
                <w:shd w:val="clear" w:fill="FFFFFF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/>
              </w:rPr>
              <w:t xml:space="preserve">Right, the theme of our lesson today is ‘Booking theatre or cinema tickets’. 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ru-RU"/>
              </w:rPr>
              <w:t>(на доску)</w:t>
            </w:r>
            <w:r>
              <w:rPr>
                <w:rFonts w:ascii="sans-serif" w:hAnsi="sans-serif" w:eastAsia="sans-serif" w:cs="sans-serif"/>
                <w:b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color w:val="1D1D1B"/>
                <w:spacing w:val="0"/>
                <w:kern w:val="0"/>
                <w:sz w:val="24"/>
                <w:szCs w:val="24"/>
                <w:u w:val="none"/>
                <w:shd w:val="clear" w:fill="FFFFFF"/>
              </w:rPr>
              <w:t xml:space="preserve"> </w:t>
            </w:r>
            <w:r>
              <w:rPr>
                <w:rFonts w:ascii="Times New Roman" w:hAnsi="Times New Roman" w:eastAsia="sans-serif" w:cs="Times New Roman"/>
                <w:b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color w:val="1D1D1B"/>
                <w:spacing w:val="0"/>
                <w:kern w:val="0"/>
                <w:sz w:val="24"/>
                <w:szCs w:val="24"/>
                <w:u w:val="none"/>
                <w:shd w:val="clear" w:fill="FFFFFF"/>
              </w:rPr>
              <w:t>It is great that these days we could choose a theatre, a play, a date, seats and even book theatre tickets online or by phone!</w:t>
            </w:r>
          </w:p>
          <w:p w14:paraId="638DAAAF">
            <w:pPr>
              <w:widowControl w:val="0"/>
              <w:tabs>
                <w:tab w:val="left" w:pos="302"/>
              </w:tabs>
              <w:suppressAutoHyphens/>
              <w:spacing w:before="0" w:after="0" w:line="240" w:lineRule="auto"/>
              <w:contextualSpacing/>
              <w:jc w:val="left"/>
              <w:rPr>
                <w:rFonts w:hint="default" w:ascii="Times New Roman" w:hAnsi="Times New Roman" w:eastAsia="sans-serif"/>
                <w:b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color w:val="1D1D1B"/>
                <w:spacing w:val="0"/>
                <w:kern w:val="0"/>
                <w:sz w:val="24"/>
                <w:szCs w:val="24"/>
                <w:u w:val="none"/>
                <w:shd w:val="clear" w:fill="FFFFFF"/>
              </w:rPr>
            </w:pPr>
            <w:r>
              <w:rPr>
                <w:rFonts w:hint="default" w:ascii="Times New Roman" w:hAnsi="Times New Roman" w:eastAsia="sans-serif"/>
                <w:b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color w:val="1D1D1B"/>
                <w:spacing w:val="0"/>
                <w:kern w:val="0"/>
                <w:sz w:val="24"/>
                <w:szCs w:val="24"/>
                <w:u w:val="none"/>
                <w:shd w:val="clear" w:fill="FFFFFF"/>
              </w:rPr>
              <w:t>Can you do it?</w:t>
            </w:r>
          </w:p>
          <w:p w14:paraId="1EE8B163">
            <w:pPr>
              <w:widowControl w:val="0"/>
              <w:tabs>
                <w:tab w:val="left" w:pos="302"/>
              </w:tabs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sans-serif" w:cs="Times New Roman"/>
                <w:b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color w:val="1D1D1B"/>
                <w:spacing w:val="0"/>
                <w:kern w:val="0"/>
                <w:sz w:val="24"/>
                <w:szCs w:val="24"/>
                <w:u w:val="none"/>
                <w:shd w:val="clear" w:fill="FFFFFF"/>
              </w:rPr>
            </w:pPr>
            <w:r>
              <w:rPr>
                <w:rFonts w:hint="default" w:ascii="Times New Roman" w:hAnsi="Times New Roman" w:eastAsia="sans-serif"/>
                <w:b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color w:val="1D1D1B"/>
                <w:spacing w:val="0"/>
                <w:kern w:val="0"/>
                <w:sz w:val="24"/>
                <w:szCs w:val="24"/>
                <w:u w:val="none"/>
                <w:shd w:val="clear" w:fill="FFFFFF"/>
              </w:rPr>
              <w:t>What will you learn in this lesson?</w:t>
            </w:r>
          </w:p>
          <w:p w14:paraId="74837289">
            <w:pPr>
              <w:widowControl w:val="0"/>
              <w:tabs>
                <w:tab w:val="left" w:pos="302"/>
              </w:tabs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  <w:lang w:val="ru-RU"/>
              </w:rPr>
            </w:pPr>
            <w:r>
              <w:rPr>
                <w:rFonts w:ascii="Times New Roman" w:hAnsi="Times New Roman" w:eastAsia="sans-serif" w:cs="Times New Roman"/>
                <w:b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color w:val="1D1D1B"/>
                <w:spacing w:val="0"/>
                <w:kern w:val="0"/>
                <w:sz w:val="24"/>
                <w:szCs w:val="24"/>
                <w:u w:val="none"/>
                <w:shd w:val="clear" w:fill="FFFFFF"/>
              </w:rPr>
              <w:t xml:space="preserve"> In this lesson we will learn how to do it in English.</w:t>
            </w:r>
          </w:p>
          <w:p w14:paraId="30582C75">
            <w:pPr>
              <w:widowControl w:val="0"/>
              <w:tabs>
                <w:tab w:val="left" w:pos="302"/>
              </w:tabs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sans-serif" w:cs="Times New Roman"/>
                <w:i w:val="0"/>
                <w:iCs w:val="0"/>
                <w:caps w:val="0"/>
                <w:smallCaps w:val="0"/>
                <w:color w:val="1D1D1B"/>
                <w:spacing w:val="0"/>
                <w:sz w:val="24"/>
                <w:szCs w:val="24"/>
                <w:shd w:val="clear" w:fill="FFFFFF"/>
                <w:lang w:val="en-US"/>
              </w:rPr>
            </w:pPr>
            <w:r>
              <w:rPr>
                <w:rFonts w:ascii="sans-serif" w:hAnsi="sans-serif" w:eastAsia="sans-serif" w:cs="sans-serif"/>
                <w:b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color w:val="1D1D1B"/>
                <w:spacing w:val="0"/>
                <w:kern w:val="0"/>
                <w:sz w:val="24"/>
                <w:szCs w:val="24"/>
                <w:u w:val="none"/>
                <w:shd w:val="clear" w:fill="FFFFFF"/>
              </w:rPr>
              <w:t> </w:t>
            </w:r>
            <w:r>
              <w:rPr>
                <w:rFonts w:ascii="Times New Roman" w:hAnsi="Times New Roman" w:eastAsia="sans-serif" w:cs="Times New Roman"/>
                <w:b w:val="0"/>
                <w:i w:val="0"/>
                <w:iCs w:val="0"/>
                <w:caps w:val="0"/>
                <w:smallCaps w:val="0"/>
                <w:strike w:val="0"/>
                <w:dstrike w:val="0"/>
                <w:outline w:val="0"/>
                <w:shadow w:val="0"/>
                <w:color w:val="1D1D1B"/>
                <w:spacing w:val="0"/>
                <w:kern w:val="0"/>
                <w:sz w:val="24"/>
                <w:szCs w:val="24"/>
                <w:u w:val="none"/>
                <w:shd w:val="clear" w:fill="FFFFFF"/>
              </w:rPr>
              <w:t>How can they do it?</w:t>
            </w:r>
          </w:p>
          <w:p w14:paraId="0CC6067D">
            <w:pPr>
              <w:widowControl w:val="0"/>
              <w:tabs>
                <w:tab w:val="left" w:pos="302"/>
              </w:tabs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sans-serif" w:cs="Times New Roman"/>
                <w:i w:val="0"/>
                <w:iCs w:val="0"/>
                <w:caps w:val="0"/>
                <w:smallCaps w:val="0"/>
                <w:color w:val="1D1D1B"/>
                <w:spacing w:val="0"/>
                <w:sz w:val="24"/>
                <w:szCs w:val="24"/>
                <w:shd w:val="clear" w:fill="FFFFFF"/>
                <w:lang w:val="en-US"/>
              </w:rPr>
            </w:pPr>
          </w:p>
          <w:p w14:paraId="215301C3">
            <w:pPr>
              <w:widowControl w:val="0"/>
              <w:tabs>
                <w:tab w:val="left" w:pos="302"/>
              </w:tabs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/>
              </w:rPr>
              <w:t>During the lesson you will:</w:t>
            </w:r>
          </w:p>
          <w:p w14:paraId="0AF27FD9">
            <w:pPr>
              <w:pStyle w:val="13"/>
              <w:widowControl w:val="0"/>
              <w:numPr>
                <w:ilvl w:val="0"/>
                <w:numId w:val="4"/>
              </w:numPr>
              <w:tabs>
                <w:tab w:val="left" w:pos="302"/>
              </w:tabs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u w:val="none"/>
                <w:lang w:val="en-US" w:eastAsia="ru-RU"/>
              </w:rPr>
              <w:t>Learn new words and phrases</w:t>
            </w:r>
          </w:p>
          <w:p w14:paraId="60CCAEAB">
            <w:pPr>
              <w:pStyle w:val="13"/>
              <w:widowControl w:val="0"/>
              <w:numPr>
                <w:ilvl w:val="0"/>
                <w:numId w:val="4"/>
              </w:numPr>
              <w:tabs>
                <w:tab w:val="left" w:pos="302"/>
              </w:tabs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u w:val="none"/>
                <w:lang w:val="en-US" w:eastAsia="ru-RU"/>
              </w:rPr>
              <w:t>Read and listen to the dialogues</w:t>
            </w:r>
          </w:p>
          <w:p w14:paraId="2CF1FCA6">
            <w:pPr>
              <w:pStyle w:val="13"/>
              <w:widowControl w:val="0"/>
              <w:numPr>
                <w:ilvl w:val="0"/>
                <w:numId w:val="4"/>
              </w:numPr>
              <w:tabs>
                <w:tab w:val="left" w:pos="302"/>
              </w:tabs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Times New Roman" w:cs="Times New Roman"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u w:val="none"/>
                <w:lang w:val="en-US" w:eastAsia="ru-RU"/>
              </w:rPr>
              <w:t>Work in groups and pairs</w:t>
            </w:r>
          </w:p>
          <w:p w14:paraId="20340010">
            <w:pPr>
              <w:pStyle w:val="13"/>
              <w:widowControl w:val="0"/>
              <w:numPr>
                <w:ilvl w:val="0"/>
                <w:numId w:val="4"/>
              </w:numPr>
              <w:tabs>
                <w:tab w:val="left" w:pos="302"/>
              </w:tabs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Times New Roman" w:cs="Times New Roman"/>
                <w:b/>
                <w:lang w:val="en-US" w:eastAsia="ru-RU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u w:val="none"/>
                <w:lang w:val="en-US" w:eastAsia="ru-RU"/>
              </w:rPr>
              <w:t>Make the dialogue</w:t>
            </w:r>
          </w:p>
        </w:tc>
        <w:tc>
          <w:tcPr>
            <w:tcW w:w="26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7B51B08">
            <w:pPr>
              <w:widowControl w:val="0"/>
              <w:suppressAutoHyphens/>
              <w:spacing w:before="0" w:after="0" w:line="240" w:lineRule="auto"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Приветствуют учителя. Ведут элементарный этикетный диалог, оперируя необходимым языковым и  речевым материалом.</w:t>
            </w:r>
          </w:p>
          <w:p w14:paraId="7DE3F188">
            <w:pPr>
              <w:widowControl w:val="0"/>
              <w:suppressAutoHyphens/>
              <w:spacing w:before="0" w:after="0" w:line="240" w:lineRule="auto"/>
              <w:jc w:val="left"/>
              <w:rPr>
                <w:rFonts w:ascii="Times New Roman" w:hAnsi="Times New Roman" w:eastAsia="Calibri" w:cs="Times New Roman"/>
                <w:b/>
                <w:u w:val="single"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single"/>
              </w:rPr>
              <w:t>Цветные картинки мальчика и девочки</w:t>
            </w:r>
          </w:p>
        </w:tc>
      </w:tr>
      <w:tr w14:paraId="49DDFFB0">
        <w:tblPrEx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275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411E554F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2 этап. Актуа-лизация знаний и локали-зация индиви-дуальных затруд-нений</w:t>
            </w:r>
          </w:p>
        </w:tc>
        <w:tc>
          <w:tcPr>
            <w:tcW w:w="7087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</w:tcBorders>
          </w:tcPr>
          <w:p w14:paraId="1156AF01">
            <w:pPr>
              <w:pStyle w:val="128"/>
              <w:widowControl/>
              <w:numPr>
                <w:ilvl w:val="0"/>
                <w:numId w:val="5"/>
              </w:numPr>
              <w:suppressAutoHyphens/>
              <w:spacing w:before="170" w:after="0" w:line="200" w:lineRule="atLeast"/>
              <w:jc w:val="left"/>
              <w:rPr>
                <w:rFonts w:ascii="XO Thames" w:hAnsi="XO Thames"/>
              </w:rPr>
            </w:pPr>
            <w:r>
              <w:rPr>
                <w:rFonts w:ascii="XO Thames" w:hAnsi="XO Thames" w:eastAsia="DejaVu Sans" w:cs="Liberation Sans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2"/>
                <w:sz w:val="40"/>
                <w:szCs w:val="24"/>
                <w:u w:val="none"/>
                <w:lang w:val="ru-RU" w:eastAsia="zh-CN" w:bidi="hi-IN"/>
              </w:rPr>
              <w:t>Проверка домашнего задания, повторение базового теоретического материала</w:t>
            </w:r>
          </w:p>
          <w:p w14:paraId="25EB0C04">
            <w:pPr>
              <w:pStyle w:val="128"/>
              <w:widowControl/>
              <w:suppressAutoHyphens/>
              <w:spacing w:before="170" w:after="0" w:line="200" w:lineRule="atLeast"/>
              <w:jc w:val="left"/>
              <w:rPr>
                <w:rFonts w:ascii="XO Thames" w:hAnsi="XO Thames"/>
              </w:rPr>
            </w:pPr>
            <w:r>
              <w:rPr>
                <w:rFonts w:ascii="XO Thames" w:hAnsi="XO Thames" w:eastAsia="DejaVu Sans" w:cs="Liberation Sans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2"/>
                <w:sz w:val="40"/>
                <w:szCs w:val="24"/>
                <w:u w:val="none"/>
                <w:lang w:val="ru-RU" w:eastAsia="zh-CN" w:bidi="hi-IN"/>
              </w:rPr>
              <w:t>Let's check on your homework. I hope you haven’t got problems doing it.</w:t>
            </w:r>
          </w:p>
          <w:p w14:paraId="70D669D6">
            <w:pPr>
              <w:pStyle w:val="128"/>
              <w:widowControl/>
              <w:suppressAutoHyphens/>
              <w:spacing w:before="170" w:after="0" w:line="200" w:lineRule="atLeast"/>
              <w:jc w:val="left"/>
              <w:rPr>
                <w:rFonts w:ascii="XO Thames" w:hAnsi="XO Thames"/>
              </w:rPr>
            </w:pPr>
            <w:r>
              <w:rPr>
                <w:rFonts w:ascii="XO Thames" w:hAnsi="XO Thames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0"/>
                <w:sz w:val="40"/>
                <w:szCs w:val="24"/>
                <w:u w:val="none"/>
                <w:lang w:val="en-US" w:eastAsia="zh-CN" w:bidi="hi-IN"/>
              </w:rPr>
              <w:t>2) Look at words  on the blackboard Translate</w:t>
            </w:r>
          </w:p>
          <w:p w14:paraId="2E70A196">
            <w:pPr>
              <w:pStyle w:val="128"/>
              <w:widowControl/>
              <w:suppressAutoHyphens/>
              <w:spacing w:before="170" w:after="0" w:line="200" w:lineRule="atLeast"/>
              <w:jc w:val="left"/>
              <w:rPr>
                <w:rFonts w:ascii="XO Thames" w:hAnsi="XO Thames"/>
              </w:rPr>
            </w:pPr>
            <w:r>
              <w:rPr>
                <w:rFonts w:ascii="XO Thames" w:hAnsi="XO Thames" w:eastAsia="DejaVu Sans" w:cs="Liberation Sans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2"/>
                <w:sz w:val="40"/>
                <w:szCs w:val="24"/>
                <w:u w:val="none"/>
                <w:lang w:val="ru-RU" w:eastAsia="zh-CN" w:bidi="hi-IN"/>
              </w:rPr>
              <w:t>book tickets – бронировать билеты</w:t>
            </w:r>
          </w:p>
          <w:p w14:paraId="2CA1545B">
            <w:pPr>
              <w:pStyle w:val="128"/>
              <w:widowControl/>
              <w:suppressAutoHyphens/>
              <w:spacing w:before="170" w:after="0" w:line="200" w:lineRule="atLeast"/>
              <w:jc w:val="left"/>
              <w:rPr>
                <w:rFonts w:ascii="XO Thames" w:hAnsi="XO Thames"/>
              </w:rPr>
            </w:pPr>
            <w:r>
              <w:rPr>
                <w:rFonts w:ascii="XO Thames" w:hAnsi="XO Thames" w:eastAsia="DejaVu Sans" w:cs="Liberation Sans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2"/>
                <w:sz w:val="40"/>
                <w:szCs w:val="24"/>
                <w:u w:val="none"/>
                <w:lang w:val="ru-RU" w:eastAsia="zh-CN" w:bidi="hi-IN"/>
              </w:rPr>
              <w:t>ticket counter - касса</w:t>
            </w:r>
          </w:p>
          <w:p w14:paraId="2B4CCF36">
            <w:pPr>
              <w:pStyle w:val="109"/>
              <w:widowControl w:val="0"/>
              <w:suppressAutoHyphens/>
              <w:spacing w:before="0" w:after="0" w:line="200" w:lineRule="atLeast"/>
              <w:jc w:val="left"/>
              <w:rPr>
                <w:rFonts w:ascii="XO Thames" w:hAnsi="XO Thames"/>
                <w:sz w:val="20"/>
                <w:szCs w:val="20"/>
              </w:rPr>
            </w:pPr>
            <w:r>
              <w:rPr>
                <w:rFonts w:ascii="Calibri" w:hAnsi="Calibri"/>
                <w:b/>
                <w:color w:val="FF0000"/>
                <w:sz w:val="20"/>
                <w:szCs w:val="20"/>
              </w:rPr>
              <w:t>receptionist</w:t>
            </w:r>
            <w:r>
              <w:rPr>
                <w:rFonts w:ascii="Calibri" w:hAnsi="Calibri"/>
                <w:b/>
                <w:sz w:val="20"/>
                <w:szCs w:val="20"/>
              </w:rPr>
              <w:t xml:space="preserve"> — администратор</w:t>
            </w:r>
          </w:p>
          <w:p w14:paraId="358334C1">
            <w:pPr>
              <w:pStyle w:val="109"/>
              <w:widowControl w:val="0"/>
              <w:suppressAutoHyphens/>
              <w:spacing w:before="0" w:after="0" w:line="200" w:lineRule="atLeast"/>
              <w:jc w:val="left"/>
              <w:rPr>
                <w:rFonts w:ascii="XO Thames" w:hAnsi="XO Thames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available seat – свободное место</w:t>
            </w:r>
          </w:p>
          <w:p w14:paraId="4D0FAD3A">
            <w:pPr>
              <w:pStyle w:val="109"/>
              <w:widowControl w:val="0"/>
              <w:suppressAutoHyphens/>
              <w:spacing w:before="0" w:after="0" w:line="200" w:lineRule="atLeast"/>
              <w:jc w:val="left"/>
              <w:rPr>
                <w:rFonts w:ascii="XO Thames" w:hAnsi="XO Thames"/>
                <w:sz w:val="20"/>
                <w:szCs w:val="20"/>
              </w:rPr>
            </w:pPr>
            <w:r>
              <w:rPr>
                <w:rFonts w:ascii="Calibri" w:hAnsi="Calibri"/>
                <w:b/>
                <w:sz w:val="20"/>
                <w:szCs w:val="20"/>
              </w:rPr>
              <w:t>pay - платить</w:t>
            </w:r>
          </w:p>
          <w:p w14:paraId="542E7401">
            <w:pPr>
              <w:pStyle w:val="128"/>
              <w:widowControl/>
              <w:suppressAutoHyphens/>
              <w:spacing w:before="170" w:after="0" w:line="200" w:lineRule="atLeast"/>
              <w:jc w:val="left"/>
              <w:rPr>
                <w:rFonts w:ascii="XO Thames" w:hAnsi="XO Thames"/>
              </w:rPr>
            </w:pPr>
            <w:r>
              <w:rPr>
                <w:rFonts w:ascii="XO Thames" w:hAnsi="XO Thames" w:eastAsia="DejaVu Sans" w:cs="Liberation Sans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2"/>
                <w:sz w:val="40"/>
                <w:szCs w:val="24"/>
                <w:u w:val="none"/>
                <w:lang w:val="ru-RU" w:eastAsia="zh-CN" w:bidi="hi-IN"/>
              </w:rPr>
              <w:t>the stage – сцена;</w:t>
            </w:r>
          </w:p>
          <w:p w14:paraId="294048FE">
            <w:pPr>
              <w:pStyle w:val="128"/>
              <w:widowControl/>
              <w:suppressAutoHyphens/>
              <w:spacing w:before="170" w:after="0" w:line="200" w:lineRule="atLeast"/>
              <w:jc w:val="left"/>
              <w:rPr>
                <w:rFonts w:ascii="XO Thames" w:hAnsi="XO Thames"/>
              </w:rPr>
            </w:pPr>
            <w:r>
              <w:rPr>
                <w:rFonts w:ascii="XO Thames" w:hAnsi="XO Thames" w:eastAsia="DejaVu Sans" w:cs="Liberation Sans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2"/>
                <w:sz w:val="40"/>
                <w:szCs w:val="24"/>
                <w:u w:val="none"/>
                <w:lang w:val="ru-RU" w:eastAsia="zh-CN" w:bidi="hi-IN"/>
              </w:rPr>
              <w:t>row – ряд;</w:t>
            </w:r>
          </w:p>
          <w:p w14:paraId="2A033DEA">
            <w:pPr>
              <w:pStyle w:val="128"/>
              <w:widowControl/>
              <w:suppressAutoHyphens/>
              <w:spacing w:before="170" w:after="0" w:line="200" w:lineRule="atLeast"/>
              <w:jc w:val="left"/>
              <w:rPr>
                <w:rFonts w:ascii="XO Thames" w:hAnsi="XO Thames"/>
              </w:rPr>
            </w:pPr>
            <w:r>
              <w:rPr>
                <w:rFonts w:ascii="XO Thames" w:hAnsi="XO Thames" w:eastAsia="DejaVu Sans" w:cs="Liberation Sans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2"/>
                <w:sz w:val="40"/>
                <w:szCs w:val="24"/>
                <w:u w:val="none"/>
                <w:lang w:val="ru-RU" w:eastAsia="zh-CN" w:bidi="hi-IN"/>
              </w:rPr>
              <w:t>seat – место;</w:t>
            </w:r>
          </w:p>
          <w:p w14:paraId="2A04924B">
            <w:pPr>
              <w:pStyle w:val="128"/>
              <w:widowControl/>
              <w:suppressAutoHyphens/>
              <w:spacing w:before="170" w:after="0" w:line="200" w:lineRule="atLeast"/>
              <w:jc w:val="left"/>
              <w:rPr>
                <w:rFonts w:ascii="XO Thames" w:hAnsi="XO Thames"/>
              </w:rPr>
            </w:pPr>
            <w:r>
              <w:rPr>
                <w:rFonts w:ascii="XO Thames" w:hAnsi="XO Thames" w:eastAsia="DejaVu Sans" w:cs="Liberation Sans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2"/>
                <w:sz w:val="40"/>
                <w:szCs w:val="24"/>
                <w:u w:val="none"/>
                <w:lang w:val="ru-RU" w:eastAsia="zh-CN" w:bidi="hi-IN"/>
              </w:rPr>
              <w:t>the stalls – партер;</w:t>
            </w:r>
          </w:p>
          <w:p w14:paraId="38BD5F2E">
            <w:pPr>
              <w:pStyle w:val="128"/>
              <w:widowControl/>
              <w:suppressAutoHyphens/>
              <w:spacing w:before="170" w:after="0" w:line="200" w:lineRule="atLeast"/>
              <w:jc w:val="left"/>
              <w:rPr>
                <w:rFonts w:ascii="XO Thames" w:hAnsi="XO Thames"/>
              </w:rPr>
            </w:pPr>
            <w:r>
              <w:rPr>
                <w:rFonts w:ascii="XO Thames" w:hAnsi="XO Thames" w:eastAsia="DejaVu Sans" w:cs="Liberation Sans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2"/>
                <w:sz w:val="40"/>
                <w:szCs w:val="24"/>
                <w:u w:val="none"/>
                <w:lang w:val="ru-RU" w:eastAsia="zh-CN" w:bidi="hi-IN"/>
              </w:rPr>
              <w:t>gallery – балкон (ряд мест над партером);</w:t>
            </w:r>
          </w:p>
          <w:p w14:paraId="23C07E31">
            <w:pPr>
              <w:pStyle w:val="128"/>
              <w:widowControl/>
              <w:suppressAutoHyphens/>
              <w:spacing w:before="170" w:after="0" w:line="200" w:lineRule="atLeast"/>
              <w:jc w:val="left"/>
              <w:rPr>
                <w:rFonts w:ascii="XO Thames" w:hAnsi="XO Thames"/>
              </w:rPr>
            </w:pPr>
            <w:r>
              <w:rPr>
                <w:rFonts w:ascii="XO Thames" w:hAnsi="XO Thames" w:eastAsia="DejaVu Sans" w:cs="Liberation Sans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2"/>
                <w:sz w:val="40"/>
                <w:szCs w:val="24"/>
                <w:u w:val="none"/>
                <w:lang w:val="ru-RU" w:eastAsia="zh-CN" w:bidi="hi-IN"/>
              </w:rPr>
              <w:t>balcony – балкон (отдельный);</w:t>
            </w:r>
          </w:p>
          <w:p w14:paraId="47CAD788">
            <w:pPr>
              <w:pStyle w:val="128"/>
              <w:widowControl/>
              <w:suppressAutoHyphens/>
              <w:spacing w:before="170" w:after="0" w:line="200" w:lineRule="atLeast"/>
              <w:jc w:val="left"/>
              <w:rPr>
                <w:rFonts w:ascii="XO Thames" w:hAnsi="XO Thames"/>
              </w:rPr>
            </w:pPr>
            <w:r>
              <w:rPr>
                <w:rFonts w:ascii="XO Thames" w:hAnsi="XO Thames" w:eastAsia="DejaVu Sans" w:cs="Liberation Sans"/>
                <w:b/>
                <w:i w:val="0"/>
                <w:strike w:val="0"/>
                <w:dstrike w:val="0"/>
                <w:outline w:val="0"/>
                <w:shadow w:val="0"/>
                <w:color w:val="FF0000"/>
                <w:spacing w:val="0"/>
                <w:kern w:val="2"/>
                <w:sz w:val="40"/>
                <w:szCs w:val="24"/>
                <w:u w:val="single"/>
                <w:lang w:val="ru-RU" w:eastAsia="zh-CN" w:bidi="hi-IN"/>
              </w:rPr>
              <w:t>by</w:t>
            </w:r>
            <w:r>
              <w:rPr>
                <w:rFonts w:ascii="XO Thames" w:hAnsi="XO Thames" w:eastAsia="DejaVu Sans" w:cs="Liberation Sans"/>
                <w:b/>
                <w:i w:val="0"/>
                <w:strike w:val="0"/>
                <w:dstrike w:val="0"/>
                <w:outline w:val="0"/>
                <w:shadow w:val="0"/>
                <w:color w:val="FF0000"/>
                <w:spacing w:val="0"/>
                <w:kern w:val="2"/>
                <w:sz w:val="40"/>
                <w:szCs w:val="24"/>
                <w:u w:val="none"/>
                <w:lang w:val="ru-RU" w:eastAsia="zh-CN" w:bidi="hi-IN"/>
              </w:rPr>
              <w:t xml:space="preserve"> credit card </w:t>
            </w:r>
            <w:r>
              <w:rPr>
                <w:rFonts w:ascii="XO Thames" w:hAnsi="XO Thames" w:eastAsia="DejaVu Sans" w:cs="Liberation Sans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2"/>
                <w:sz w:val="40"/>
                <w:szCs w:val="24"/>
                <w:u w:val="none"/>
                <w:lang w:val="ru-RU" w:eastAsia="zh-CN" w:bidi="hi-IN"/>
              </w:rPr>
              <w:t>– кредитной картой</w:t>
            </w:r>
          </w:p>
          <w:p w14:paraId="26C474AC">
            <w:pPr>
              <w:pStyle w:val="128"/>
              <w:widowControl/>
              <w:suppressAutoHyphens/>
              <w:spacing w:before="170" w:after="0" w:line="200" w:lineRule="atLeast"/>
              <w:jc w:val="left"/>
              <w:rPr>
                <w:rFonts w:ascii="XO Thames" w:hAnsi="XO Thames"/>
              </w:rPr>
            </w:pPr>
            <w:r>
              <w:rPr>
                <w:rFonts w:ascii="XO Thames" w:hAnsi="XO Thames" w:eastAsia="DejaVu Sans" w:cs="Liberation Sans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2"/>
                <w:sz w:val="40"/>
                <w:szCs w:val="24"/>
                <w:u w:val="none"/>
                <w:lang w:val="ru-RU" w:eastAsia="zh-CN" w:bidi="hi-IN"/>
              </w:rPr>
              <w:t>show / performance / play – представление, пьеса</w:t>
            </w:r>
          </w:p>
          <w:p w14:paraId="3E50A3AC">
            <w:pPr>
              <w:pStyle w:val="128"/>
              <w:widowControl/>
              <w:suppressAutoHyphens/>
              <w:spacing w:before="170" w:after="0" w:line="200" w:lineRule="atLeast"/>
              <w:jc w:val="left"/>
              <w:rPr>
                <w:rFonts w:ascii="XO Thames" w:hAnsi="XO Thames"/>
              </w:rPr>
            </w:pPr>
            <w:r>
              <w:rPr>
                <w:rFonts w:ascii="XO Thames" w:hAnsi="XO Thames" w:eastAsia="DejaVu Sans" w:cs="Liberation Sans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2"/>
                <w:sz w:val="40"/>
                <w:szCs w:val="24"/>
                <w:u w:val="none"/>
                <w:lang w:val="ru-RU" w:eastAsia="zh-CN" w:bidi="hi-IN"/>
              </w:rPr>
              <w:t>expire – истекать, заканчиваться</w:t>
            </w:r>
          </w:p>
          <w:p w14:paraId="7638E496">
            <w:pPr>
              <w:pStyle w:val="128"/>
              <w:widowControl/>
              <w:suppressAutoHyphens/>
              <w:spacing w:before="170" w:after="0" w:line="200" w:lineRule="atLeast"/>
              <w:jc w:val="left"/>
              <w:rPr>
                <w:rFonts w:ascii="XO Thames" w:hAnsi="XO Thames"/>
              </w:rPr>
            </w:pPr>
            <w:r>
              <w:rPr>
                <w:rFonts w:ascii="XO Thames" w:hAnsi="XO Thames" w:eastAsia="DejaVu Sans" w:cs="Liberation Sans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2"/>
                <w:sz w:val="40"/>
                <w:szCs w:val="24"/>
                <w:u w:val="none"/>
                <w:lang w:val="ru-RU" w:eastAsia="zh-CN" w:bidi="hi-IN"/>
              </w:rPr>
              <w:t>front – передняя сторона</w:t>
            </w:r>
          </w:p>
          <w:p w14:paraId="611DA279">
            <w:pPr>
              <w:pStyle w:val="128"/>
              <w:widowControl/>
              <w:suppressAutoHyphens/>
              <w:spacing w:before="170" w:after="0" w:line="200" w:lineRule="atLeast"/>
              <w:jc w:val="left"/>
              <w:rPr>
                <w:rFonts w:ascii="XO Thames" w:hAnsi="XO Thames"/>
              </w:rPr>
            </w:pPr>
          </w:p>
          <w:p w14:paraId="48A5F512">
            <w:pPr>
              <w:pStyle w:val="128"/>
              <w:widowControl/>
              <w:suppressAutoHyphens/>
              <w:spacing w:before="170" w:after="0" w:line="200" w:lineRule="atLeast"/>
              <w:jc w:val="left"/>
              <w:rPr>
                <w:rFonts w:ascii="XO Thames" w:hAnsi="XO Thames"/>
              </w:rPr>
            </w:pPr>
          </w:p>
        </w:tc>
        <w:tc>
          <w:tcPr>
            <w:tcW w:w="2694" w:type="dxa"/>
            <w:tcBorders>
              <w:top w:val="single" w:color="000000" w:sz="6" w:space="0"/>
              <w:left w:val="single" w:color="000000" w:sz="6" w:space="0"/>
              <w:bottom w:val="single" w:color="000000" w:sz="4" w:space="0"/>
              <w:right w:val="single" w:color="000000" w:sz="6" w:space="0"/>
            </w:tcBorders>
          </w:tcPr>
          <w:p w14:paraId="61E44F58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0"/>
                <w:sz w:val="40"/>
                <w:u w:val="none"/>
              </w:rPr>
              <w:t>Демонстрируют уровень выполнения домашнего задания, задают вопросы, возникавшие в ходе осуществления самостоятельной работы.</w:t>
            </w:r>
          </w:p>
        </w:tc>
      </w:tr>
      <w:tr w14:paraId="2C435FBE">
        <w:tblPrEx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275" w:type="dxa"/>
            <w:vMerge w:val="continue"/>
            <w:tcBorders>
              <w:left w:val="single" w:color="000000" w:sz="6" w:space="0"/>
            </w:tcBorders>
          </w:tcPr>
          <w:p w14:paraId="22CCCD09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708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</w:tcBorders>
          </w:tcPr>
          <w:p w14:paraId="4B4417A3">
            <w:pPr>
              <w:widowControl w:val="0"/>
              <w:numPr>
                <w:ilvl w:val="0"/>
                <w:numId w:val="5"/>
              </w:numPr>
              <w:tabs>
                <w:tab w:val="left" w:pos="161"/>
              </w:tabs>
              <w:suppressAutoHyphens/>
              <w:spacing w:before="0" w:after="0" w:line="240" w:lineRule="auto"/>
              <w:ind w:left="360" w:right="142" w:hanging="360"/>
              <w:contextualSpacing/>
              <w:jc w:val="both"/>
              <w:rPr>
                <w:rFonts w:ascii="Times New Roman" w:hAnsi="Times New Roman" w:eastAsia="Calibri" w:cs="Times New Roman"/>
                <w:b/>
                <w:spacing w:val="-2"/>
                <w:lang w:bidi="hi-I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bidi="hi-IN"/>
              </w:rPr>
              <w:t xml:space="preserve"> </w:t>
            </w: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bidi="hi-IN"/>
              </w:rPr>
              <w:t>Введение нового учебного материала.</w:t>
            </w:r>
          </w:p>
          <w:p w14:paraId="3879337C">
            <w:pPr>
              <w:widowControl w:val="0"/>
              <w:tabs>
                <w:tab w:val="left" w:pos="161"/>
              </w:tabs>
              <w:suppressAutoHyphens/>
              <w:spacing w:before="0" w:after="0" w:line="240" w:lineRule="auto"/>
              <w:ind w:right="142" w:firstLine="0"/>
              <w:jc w:val="left"/>
              <w:rPr>
                <w:rFonts w:ascii="Times New Roman" w:hAnsi="Times New Roman" w:eastAsia="Calibri" w:cs="Times New Roman"/>
                <w:spacing w:val="-2"/>
                <w:lang w:bidi="hi-IN"/>
              </w:rPr>
            </w:pPr>
          </w:p>
          <w:p w14:paraId="562E7E28">
            <w:pPr>
              <w:widowControl w:val="0"/>
              <w:tabs>
                <w:tab w:val="left" w:pos="161"/>
              </w:tabs>
              <w:suppressAutoHyphens/>
              <w:spacing w:before="0" w:after="0" w:line="240" w:lineRule="auto"/>
              <w:ind w:right="142" w:firstLine="0"/>
              <w:jc w:val="left"/>
              <w:rPr>
                <w:rFonts w:ascii="Times New Roman" w:hAnsi="Times New Roman" w:eastAsia="Calibri" w:cs="Times New Roman"/>
                <w:spacing w:val="-2"/>
                <w:lang w:bidi="hi-IN"/>
              </w:rPr>
            </w:pPr>
          </w:p>
          <w:p w14:paraId="7E7CCD3E">
            <w:pPr>
              <w:widowControl w:val="0"/>
              <w:tabs>
                <w:tab w:val="left" w:pos="161"/>
              </w:tabs>
              <w:suppressAutoHyphens/>
              <w:spacing w:before="0" w:after="0" w:line="240" w:lineRule="auto"/>
              <w:ind w:right="142" w:firstLine="0"/>
              <w:jc w:val="left"/>
              <w:rPr>
                <w:rFonts w:ascii="Times New Roman" w:hAnsi="Times New Roman" w:eastAsia="Calibri" w:cs="Times New Roman"/>
                <w:spacing w:val="-2"/>
                <w:lang w:bidi="hi-IN"/>
              </w:rPr>
            </w:pPr>
          </w:p>
          <w:p w14:paraId="62D1E889">
            <w:pPr>
              <w:widowControl w:val="0"/>
              <w:tabs>
                <w:tab w:val="left" w:pos="161"/>
              </w:tabs>
              <w:suppressAutoHyphens/>
              <w:spacing w:before="0" w:after="0" w:line="240" w:lineRule="auto"/>
              <w:ind w:right="142" w:firstLine="0"/>
              <w:jc w:val="left"/>
              <w:rPr>
                <w:rFonts w:ascii="Times New Roman" w:hAnsi="Times New Roman" w:eastAsia="Calibri" w:cs="Times New Roman"/>
                <w:b/>
                <w:spacing w:val="-2"/>
                <w:lang w:val="en-US" w:bidi="hi-IN"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val="en-US" w:bidi="hi-IN"/>
              </w:rPr>
              <w:t xml:space="preserve"> Listen and read the statements.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val="en-US" w:bidi="hi-IN"/>
              </w:rPr>
              <w:t>Учащиеся повторяют за диктором слова.</w:t>
            </w:r>
          </w:p>
          <w:p w14:paraId="5821E5B0">
            <w:pPr>
              <w:widowControl w:val="0"/>
              <w:tabs>
                <w:tab w:val="left" w:pos="161"/>
              </w:tabs>
              <w:suppressAutoHyphens/>
              <w:spacing w:before="0" w:after="0" w:line="240" w:lineRule="auto"/>
              <w:ind w:right="142" w:firstLine="0"/>
              <w:jc w:val="left"/>
              <w:rPr>
                <w:rFonts w:ascii="Times New Roman" w:hAnsi="Times New Roman" w:eastAsia="Calibri" w:cs="Times New Roman"/>
                <w:b/>
                <w:spacing w:val="-2"/>
                <w:lang w:val="en-US" w:bidi="hi-IN"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val="en-US" w:bidi="hi-IN"/>
              </w:rPr>
              <w:t>Which belong to the receptionist/ to the customer?</w:t>
            </w:r>
          </w:p>
          <w:p w14:paraId="30FE4A1A">
            <w:pPr>
              <w:pStyle w:val="128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 How can I help you?</w:t>
            </w:r>
          </w:p>
          <w:p w14:paraId="714B500C">
            <w:pPr>
              <w:pStyle w:val="128"/>
              <w:rPr>
                <w:rFonts w:ascii="XO Thames" w:hAnsi="XO Thames"/>
              </w:rPr>
            </w:pPr>
            <w:r>
              <w:rPr>
                <w:rFonts w:ascii="XO Thames" w:hAnsi="XO Thames"/>
                <w:spacing w:val="0"/>
              </w:rPr>
              <w:t xml:space="preserve">- </w:t>
            </w:r>
            <w:r>
              <w:rPr>
                <w:rFonts w:ascii="XO Thames" w:hAnsi="XO Thames"/>
                <w:b/>
                <w:spacing w:val="0"/>
              </w:rPr>
              <w:t>I’d like to book some theatre tickets, please.</w:t>
            </w:r>
          </w:p>
          <w:p w14:paraId="12B15CF8">
            <w:pPr>
              <w:pStyle w:val="128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 Which play would you like to see?</w:t>
            </w:r>
          </w:p>
          <w:p w14:paraId="3F14AAE3">
            <w:pPr>
              <w:pStyle w:val="128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- How many seats would you like? </w:t>
            </w:r>
          </w:p>
          <w:p w14:paraId="6EC271E4">
            <w:pPr>
              <w:pStyle w:val="128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 Can I pay by credit card?</w:t>
            </w:r>
          </w:p>
          <w:p w14:paraId="3683AA5E">
            <w:pPr>
              <w:pStyle w:val="128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 xml:space="preserve">- How would you like to pay? </w:t>
            </w:r>
          </w:p>
          <w:p w14:paraId="3992A6F3">
            <w:pPr>
              <w:pStyle w:val="128"/>
              <w:rPr>
                <w:rFonts w:ascii="XO Thames" w:hAnsi="XO Thames"/>
              </w:rPr>
            </w:pPr>
            <w:r>
              <w:rPr>
                <w:rFonts w:ascii="XO Thames" w:hAnsi="XO Thames"/>
              </w:rPr>
              <w:t>- The ones near the centre, I think.</w:t>
            </w:r>
          </w:p>
          <w:p w14:paraId="75DE6789">
            <w:pPr>
              <w:widowControl w:val="0"/>
              <w:tabs>
                <w:tab w:val="left" w:pos="161"/>
              </w:tabs>
              <w:suppressAutoHyphens/>
              <w:bidi w:val="0"/>
              <w:spacing w:before="0" w:after="0" w:line="200" w:lineRule="atLeast"/>
              <w:ind w:left="0" w:right="0" w:firstLine="0"/>
              <w:jc w:val="left"/>
              <w:rPr>
                <w:rFonts w:ascii="XO Thames" w:hAnsi="XO Thames" w:eastAsia="Calibri" w:cs="Times New Roman"/>
                <w:b/>
                <w:i w:val="0"/>
                <w:strike w:val="0"/>
                <w:dstrike w:val="0"/>
                <w:outline w:val="0"/>
                <w:shadow w:val="0"/>
                <w:color w:val="000000"/>
                <w:spacing w:val="-2"/>
                <w:sz w:val="28"/>
                <w:szCs w:val="28"/>
                <w:u w:val="none"/>
                <w:lang w:val="en-US" w:bidi="hi-IN"/>
              </w:rPr>
            </w:pPr>
            <w:r>
              <w:rPr>
                <w:rFonts w:ascii="XO Thames" w:hAnsi="XO Thames" w:eastAsia="Calibri" w:cs="Times New Roman"/>
                <w:b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0"/>
                <w:sz w:val="28"/>
                <w:szCs w:val="28"/>
                <w:u w:val="none"/>
                <w:lang w:val="en-US" w:bidi="hi-IN"/>
              </w:rPr>
              <w:t xml:space="preserve">It </w:t>
            </w:r>
            <w:r>
              <w:rPr>
                <w:rFonts w:ascii="XO Thames" w:hAnsi="XO Thames" w:eastAsia="Calibri" w:cs="Times New Roman"/>
                <w:b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sz w:val="28"/>
                <w:szCs w:val="28"/>
                <w:u w:val="none"/>
                <w:lang w:val="en-US" w:bidi="hi-IN"/>
              </w:rPr>
              <w:t xml:space="preserve">belongs to the receptionist </w:t>
            </w:r>
          </w:p>
          <w:p w14:paraId="0ACC20F9">
            <w:pPr>
              <w:tabs>
                <w:tab w:val="left" w:pos="0"/>
              </w:tabs>
              <w:bidi w:val="0"/>
              <w:spacing w:line="200" w:lineRule="atLeast"/>
              <w:ind w:left="0" w:right="0" w:firstLine="0"/>
              <w:jc w:val="left"/>
              <w:rPr>
                <w:rFonts w:ascii="XO Thames" w:hAnsi="XO Thames"/>
                <w:color w:val="000000"/>
                <w:sz w:val="28"/>
                <w:szCs w:val="28"/>
              </w:rPr>
            </w:pPr>
            <w:r>
              <w:rPr>
                <w:rFonts w:ascii="XO Thames" w:hAnsi="XO Thames"/>
                <w:color w:val="000000"/>
                <w:spacing w:val="0"/>
                <w:sz w:val="28"/>
                <w:szCs w:val="28"/>
              </w:rPr>
              <w:t>(to the customer).(для ОВЗ)</w:t>
            </w:r>
          </w:p>
          <w:p w14:paraId="130491C5">
            <w:pPr>
              <w:widowControl w:val="0"/>
              <w:tabs>
                <w:tab w:val="left" w:pos="161"/>
              </w:tabs>
              <w:suppressAutoHyphens/>
              <w:spacing w:before="0" w:after="0" w:line="240" w:lineRule="auto"/>
              <w:ind w:right="142" w:firstLine="0"/>
              <w:jc w:val="left"/>
              <w:rPr>
                <w:rFonts w:ascii="Times New Roman" w:hAnsi="Times New Roman" w:eastAsia="Calibri" w:cs="Times New Roman"/>
                <w:b/>
                <w:spacing w:val="-2"/>
                <w:lang w:val="en-US" w:bidi="hi-IN"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val="en-US" w:bidi="hi-IN"/>
              </w:rPr>
              <w:t>Listen and read the dualogue</w:t>
            </w:r>
          </w:p>
          <w:p w14:paraId="63387365">
            <w:pPr>
              <w:widowControl w:val="0"/>
              <w:numPr>
                <w:ilvl w:val="0"/>
                <w:numId w:val="0"/>
              </w:numPr>
              <w:tabs>
                <w:tab w:val="left" w:pos="161"/>
              </w:tabs>
              <w:suppressAutoHyphens/>
              <w:spacing w:before="0" w:after="0" w:line="240" w:lineRule="auto"/>
              <w:ind w:left="360" w:right="142" w:firstLine="0"/>
              <w:contextualSpacing/>
              <w:jc w:val="left"/>
              <w:rPr>
                <w:rFonts w:eastAsia="Calibri"/>
                <w:b/>
                <w:i w:val="0"/>
                <w:strike w:val="0"/>
                <w:dstrike w:val="0"/>
                <w:outline w:val="0"/>
                <w:shadow w:val="0"/>
                <w:spacing w:val="-2"/>
                <w:sz w:val="40"/>
                <w:u w:val="none"/>
              </w:rPr>
            </w:pPr>
          </w:p>
          <w:p w14:paraId="7E790784">
            <w:pPr>
              <w:widowControl w:val="0"/>
              <w:suppressAutoHyphens/>
              <w:spacing w:before="0" w:after="0"/>
              <w:jc w:val="left"/>
              <w:rPr>
                <w:rFonts w:ascii="Times New Roman" w:hAnsi="Times New Roman" w:eastAsia="Calibri" w:cs="Times New Roman"/>
                <w:bCs/>
                <w:u w:val="single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bidi="hi-IN"/>
              </w:rPr>
              <w:t xml:space="preserve">Учащиеся читают диалог 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val="en-US" w:bidi="hi-IN"/>
              </w:rPr>
              <w:t>Ex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bidi="hi-IN"/>
              </w:rPr>
              <w:t xml:space="preserve">.2, 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val="en-US" w:bidi="hi-IN"/>
              </w:rPr>
              <w:t>p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bidi="hi-IN"/>
              </w:rPr>
              <w:t>.82</w:t>
            </w:r>
            <w:r>
              <w:rPr>
                <w:rFonts w:ascii="Times New Roman" w:hAnsi="Times New Roman" w:eastAsia="Calibri" w:cs="Times New Roman"/>
                <w:b w:val="0"/>
                <w:bCs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single"/>
              </w:rPr>
              <w:t xml:space="preserve">!, </w:t>
            </w:r>
          </w:p>
          <w:p w14:paraId="6340B902">
            <w:pPr>
              <w:widowControl w:val="0"/>
              <w:numPr>
                <w:ilvl w:val="0"/>
                <w:numId w:val="5"/>
              </w:numPr>
              <w:suppressAutoHyphens/>
              <w:spacing w:before="0" w:after="0"/>
              <w:contextualSpacing/>
              <w:jc w:val="left"/>
              <w:rPr>
                <w:rFonts w:ascii="Times New Roman" w:hAnsi="Times New Roman" w:eastAsia="Calibri" w:cs="Times New Roman"/>
                <w:b/>
                <w:bCs/>
                <w:u w:val="single"/>
              </w:rPr>
            </w:pPr>
            <w:r>
              <w:rPr>
                <w:rFonts w:ascii="Times New Roman" w:hAnsi="Times New Roman" w:eastAsia="Calibri" w:cs="Times New Roman"/>
                <w:b/>
                <w:bCs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single"/>
                <w:lang w:val="en-US"/>
              </w:rPr>
              <w:t>Vocabulary</w:t>
            </w:r>
          </w:p>
          <w:p w14:paraId="6391B30E">
            <w:pPr>
              <w:widowControl w:val="0"/>
              <w:suppressAutoHyphens/>
              <w:spacing w:before="0" w:after="0" w:line="240" w:lineRule="auto"/>
              <w:jc w:val="left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 w:val="0"/>
                <w:bCs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/>
              </w:rPr>
              <w:t xml:space="preserve">Find in the dialogue the following sentences. </w:t>
            </w:r>
            <w:r>
              <w:rPr>
                <w:rFonts w:ascii="Times New Roman" w:hAnsi="Times New Roman" w:eastAsia="Calibri" w:cs="Times New Roman"/>
                <w:b w:val="0"/>
                <w:bCs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Найти в диалоге следующие выражения.</w:t>
            </w:r>
          </w:p>
          <w:p w14:paraId="348A4AF9">
            <w:pPr>
              <w:pStyle w:val="13"/>
              <w:widowControl w:val="0"/>
              <w:numPr>
                <w:ilvl w:val="0"/>
                <w:numId w:val="6"/>
              </w:numPr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 w:val="0"/>
                <w:bCs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u w:val="none"/>
              </w:rPr>
              <w:t>Есть места на 4 ряду.</w:t>
            </w:r>
          </w:p>
          <w:p w14:paraId="1D8EEDE4">
            <w:pPr>
              <w:pStyle w:val="13"/>
              <w:widowControl w:val="0"/>
              <w:numPr>
                <w:ilvl w:val="0"/>
                <w:numId w:val="6"/>
              </w:numPr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 w:val="0"/>
                <w:bCs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u w:val="none"/>
              </w:rPr>
              <w:t>Те, что в центре.</w:t>
            </w:r>
          </w:p>
          <w:p w14:paraId="53730785">
            <w:pPr>
              <w:pStyle w:val="13"/>
              <w:widowControl w:val="0"/>
              <w:numPr>
                <w:ilvl w:val="0"/>
                <w:numId w:val="6"/>
              </w:numPr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 w:val="0"/>
                <w:bCs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u w:val="none"/>
              </w:rPr>
              <w:t>Как будете оплачивать?</w:t>
            </w:r>
          </w:p>
          <w:p w14:paraId="2FFCFF47">
            <w:pPr>
              <w:pStyle w:val="13"/>
              <w:widowControl w:val="0"/>
              <w:numPr>
                <w:ilvl w:val="0"/>
                <w:numId w:val="6"/>
              </w:numPr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 w:val="0"/>
                <w:bCs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u w:val="none"/>
              </w:rPr>
              <w:t>До марта.</w:t>
            </w:r>
          </w:p>
          <w:p w14:paraId="35381B24">
            <w:pPr>
              <w:pStyle w:val="13"/>
              <w:widowControl w:val="0"/>
              <w:numPr>
                <w:ilvl w:val="0"/>
                <w:numId w:val="6"/>
              </w:numPr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 w:val="0"/>
                <w:bCs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u w:val="none"/>
              </w:rPr>
              <w:t>Вы можете забрать билеты в театре.</w:t>
            </w:r>
          </w:p>
          <w:p w14:paraId="28C8D436">
            <w:pPr>
              <w:pStyle w:val="13"/>
              <w:widowControl w:val="0"/>
              <w:numPr>
                <w:ilvl w:val="0"/>
                <w:numId w:val="6"/>
              </w:numPr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  <w:bCs/>
              </w:rPr>
            </w:pPr>
            <w:r>
              <w:rPr>
                <w:rFonts w:ascii="Times New Roman" w:hAnsi="Times New Roman" w:eastAsia="Calibri" w:cs="Times New Roman"/>
                <w:b w:val="0"/>
                <w:bCs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u w:val="none"/>
              </w:rPr>
              <w:t>Приятного просмотра.</w:t>
            </w:r>
          </w:p>
          <w:p w14:paraId="64E40007">
            <w:pPr>
              <w:widowControl w:val="0"/>
              <w:tabs>
                <w:tab w:val="left" w:pos="161"/>
              </w:tabs>
              <w:suppressAutoHyphens/>
              <w:spacing w:before="0" w:after="0" w:line="240" w:lineRule="auto"/>
              <w:ind w:right="142" w:firstLine="0"/>
              <w:jc w:val="left"/>
              <w:rPr>
                <w:rFonts w:ascii="Times New Roman" w:hAnsi="Times New Roman" w:eastAsia="Calibri" w:cs="Times New Roman"/>
                <w:spacing w:val="-2"/>
                <w:lang w:bidi="hi-IN"/>
              </w:rPr>
            </w:pPr>
          </w:p>
        </w:tc>
        <w:tc>
          <w:tcPr>
            <w:tcW w:w="269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7D9F4F6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Учащиеся внимательно слушают учителя.</w:t>
            </w:r>
          </w:p>
          <w:p w14:paraId="7A8B6519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 xml:space="preserve"> Запоминают  новые слова, осознанно читают и повторяют слова за учителем. Отвечают на вопросы. Выполняют упражнение индивидуально и в парах (группах), проверяют себя по образцу.</w:t>
            </w:r>
          </w:p>
          <w:p w14:paraId="6D8F4C4D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</w:p>
          <w:p w14:paraId="65E601D8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</w:p>
          <w:p w14:paraId="572CAEB1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</w:p>
          <w:p w14:paraId="74DE55D1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</w:p>
          <w:p w14:paraId="0EACEBDF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</w:p>
          <w:p w14:paraId="5CD143A3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</w:p>
        </w:tc>
      </w:tr>
      <w:tr w14:paraId="75040BD9">
        <w:tblPrEx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275" w:type="dxa"/>
            <w:vMerge w:val="continue"/>
            <w:tcBorders>
              <w:left w:val="single" w:color="000000" w:sz="6" w:space="0"/>
              <w:bottom w:val="single" w:color="000000" w:sz="6" w:space="0"/>
            </w:tcBorders>
          </w:tcPr>
          <w:p w14:paraId="7E7BC716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  <w:b/>
              </w:rPr>
            </w:pPr>
          </w:p>
        </w:tc>
        <w:tc>
          <w:tcPr>
            <w:tcW w:w="708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</w:tcBorders>
          </w:tcPr>
          <w:p w14:paraId="54414ACB">
            <w:pPr>
              <w:widowControl w:val="0"/>
              <w:numPr>
                <w:ilvl w:val="0"/>
                <w:numId w:val="5"/>
              </w:numPr>
              <w:tabs>
                <w:tab w:val="left" w:pos="161"/>
                <w:tab w:val="left" w:pos="376"/>
              </w:tabs>
              <w:suppressAutoHyphens/>
              <w:spacing w:before="0" w:after="0" w:line="240" w:lineRule="auto"/>
              <w:ind w:left="19" w:right="142" w:hanging="19"/>
              <w:contextualSpacing/>
              <w:jc w:val="left"/>
              <w:rPr>
                <w:rFonts w:ascii="Times New Roman" w:hAnsi="Times New Roman" w:eastAsia="Calibri" w:cs="Times New Roman"/>
                <w:b/>
                <w:spacing w:val="-2"/>
                <w:lang w:bidi="hi-IN"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bidi="hi-IN"/>
              </w:rPr>
              <w:t>Динамическая пауза (профилактические упражнения для глаз)</w:t>
            </w:r>
          </w:p>
          <w:p w14:paraId="1CCE9D94">
            <w:pPr>
              <w:widowControl w:val="0"/>
              <w:tabs>
                <w:tab w:val="left" w:pos="161"/>
              </w:tabs>
              <w:suppressAutoHyphens/>
              <w:spacing w:before="0" w:after="0" w:line="240" w:lineRule="auto"/>
              <w:ind w:right="142" w:firstLine="0"/>
              <w:jc w:val="left"/>
              <w:rPr>
                <w:rFonts w:ascii="Times New Roman" w:hAnsi="Times New Roman" w:eastAsia="Calibri" w:cs="Times New Roman"/>
                <w:spacing w:val="-2"/>
                <w:lang w:bidi="hi-I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bidi="hi-IN"/>
              </w:rPr>
              <w:t>Цель: снятие усталости и  напряжения, смена вида деятельности</w:t>
            </w:r>
          </w:p>
          <w:p w14:paraId="435AB11E">
            <w:pPr>
              <w:widowControl w:val="0"/>
              <w:tabs>
                <w:tab w:val="left" w:pos="161"/>
              </w:tabs>
              <w:suppressAutoHyphens/>
              <w:spacing w:before="0" w:after="0" w:line="240" w:lineRule="auto"/>
              <w:ind w:right="142" w:firstLine="0"/>
              <w:jc w:val="left"/>
              <w:rPr>
                <w:rFonts w:ascii="Times New Roman" w:hAnsi="Times New Roman" w:eastAsia="Calibri" w:cs="Times New Roman"/>
                <w:spacing w:val="-2"/>
                <w:lang w:bidi="hi-I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val="en-US" w:bidi="hi-IN"/>
              </w:rPr>
              <w:t xml:space="preserve">Let’s have a break and do exercises. 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bidi="hi-IN"/>
              </w:rPr>
              <w:t>Давайте сделаем перерыв и выполним упражнения</w:t>
            </w:r>
          </w:p>
          <w:p w14:paraId="0D84A9CB">
            <w:pPr>
              <w:widowControl w:val="0"/>
              <w:tabs>
                <w:tab w:val="left" w:pos="161"/>
              </w:tabs>
              <w:suppressAutoHyphens/>
              <w:spacing w:before="0" w:after="0" w:line="240" w:lineRule="auto"/>
              <w:ind w:right="142" w:firstLine="0"/>
              <w:jc w:val="left"/>
              <w:rPr>
                <w:rFonts w:ascii="Times New Roman" w:hAnsi="Times New Roman" w:eastAsia="Calibri" w:cs="Times New Roman"/>
                <w:spacing w:val="-2"/>
                <w:lang w:bidi="hi-I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bidi="hi-IN"/>
              </w:rPr>
              <w:t>«Восьмерка»</w:t>
            </w:r>
          </w:p>
          <w:p w14:paraId="2818EB0A">
            <w:pPr>
              <w:widowControl w:val="0"/>
              <w:suppressAutoHyphens/>
              <w:spacing w:before="0" w:after="135" w:line="240" w:lineRule="auto"/>
              <w:ind w:left="19" w:firstLine="0"/>
              <w:jc w:val="lef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ru-RU"/>
              </w:rPr>
            </w:pPr>
          </w:p>
          <w:p w14:paraId="55629C7F">
            <w:pPr>
              <w:widowControl w:val="0"/>
              <w:suppressAutoHyphens/>
              <w:spacing w:before="0" w:after="135" w:line="240" w:lineRule="auto"/>
              <w:ind w:left="19" w:firstLine="0"/>
              <w:jc w:val="left"/>
              <w:rPr>
                <w:rFonts w:ascii="Times New Roman" w:hAnsi="Times New Roman" w:eastAsia="Times New Roman" w:cs="Times New Roman"/>
                <w:color w:val="333333"/>
                <w:sz w:val="28"/>
                <w:szCs w:val="28"/>
                <w:lang w:eastAsia="ru-RU"/>
              </w:rPr>
            </w:pPr>
            <w:r>
              <w:rPr>
                <w:rFonts w:ascii="Arial;sans-serif" w:hAnsi="Arial;sans-serif" w:eastAsia="Times New Roman" w:cs="Times New Roman"/>
                <w:b w:val="0"/>
                <w:i w:val="0"/>
                <w:iCs/>
                <w:caps w:val="0"/>
                <w:smallCaps w:val="0"/>
                <w:strike w:val="0"/>
                <w:dstrike w:val="0"/>
                <w:outline w:val="0"/>
                <w:shadow w:val="0"/>
                <w:color w:val="474747"/>
                <w:spacing w:val="0"/>
                <w:kern w:val="0"/>
                <w:sz w:val="21"/>
                <w:szCs w:val="28"/>
                <w:u w:val="none"/>
                <w:lang w:val="en-US" w:eastAsia="ru-RU"/>
              </w:rPr>
              <w:t>Вытянутой рукой рисуем в воздухе </w:t>
            </w:r>
            <w:r>
              <w:rPr>
                <w:rStyle w:val="11"/>
                <w:rFonts w:ascii="Arial;sans-serif" w:hAnsi="Arial;sans-serif" w:eastAsia="Times New Roman" w:cs="Times New Roman"/>
                <w:b w:val="0"/>
                <w:i w:val="0"/>
                <w:caps w:val="0"/>
                <w:smallCaps w:val="0"/>
                <w:strike w:val="0"/>
                <w:dstrike w:val="0"/>
                <w:outline w:val="0"/>
                <w:shadow w:val="0"/>
                <w:color w:val="767676"/>
                <w:spacing w:val="0"/>
                <w:kern w:val="0"/>
                <w:sz w:val="21"/>
                <w:szCs w:val="28"/>
                <w:u w:val="none"/>
                <w:lang w:val="en-US" w:eastAsia="ru-RU"/>
              </w:rPr>
              <w:t>горизонтальную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iCs/>
                <w:caps w:val="0"/>
                <w:smallCaps w:val="0"/>
                <w:strike w:val="0"/>
                <w:dstrike w:val="0"/>
                <w:outline w:val="0"/>
                <w:shadow w:val="0"/>
                <w:color w:val="474747"/>
                <w:spacing w:val="0"/>
                <w:kern w:val="0"/>
                <w:sz w:val="28"/>
                <w:szCs w:val="28"/>
                <w:u w:val="none"/>
                <w:lang w:val="en-US" w:eastAsia="ru-RU"/>
              </w:rPr>
              <w:t> </w:t>
            </w:r>
            <w:r>
              <w:rPr>
                <w:rFonts w:ascii="Arial;sans-serif" w:hAnsi="Arial;sans-serif" w:eastAsia="Times New Roman" w:cs="Times New Roman"/>
                <w:b w:val="0"/>
                <w:i w:val="0"/>
                <w:iCs/>
                <w:caps w:val="0"/>
                <w:smallCaps w:val="0"/>
                <w:strike w:val="0"/>
                <w:dstrike w:val="0"/>
                <w:outline w:val="0"/>
                <w:shadow w:val="0"/>
                <w:color w:val="474747"/>
                <w:spacing w:val="0"/>
                <w:kern w:val="0"/>
                <w:sz w:val="21"/>
                <w:szCs w:val="28"/>
                <w:u w:val="none"/>
                <w:lang w:val="en-US" w:eastAsia="ru-RU"/>
              </w:rPr>
              <w:t>восьмерку начиная от центра и вправо-вверх. Глаза следят за кончиками пальцев. Двигается только рука</w:t>
            </w:r>
          </w:p>
          <w:p w14:paraId="06E99BDD">
            <w:pPr>
              <w:widowControl w:val="0"/>
              <w:tabs>
                <w:tab w:val="left" w:pos="161"/>
              </w:tabs>
              <w:suppressAutoHyphens/>
              <w:spacing w:before="0" w:after="0" w:line="240" w:lineRule="auto"/>
              <w:ind w:right="142" w:firstLine="0"/>
              <w:jc w:val="left"/>
              <w:rPr>
                <w:rFonts w:ascii="Times New Roman" w:hAnsi="Times New Roman" w:eastAsia="Calibri" w:cs="Times New Roman"/>
                <w:spacing w:val="-2"/>
                <w:lang w:val="en-US" w:bidi="hi-I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/>
              </w:rPr>
              <w:t>“Horizontal Eight”.</w:t>
            </w:r>
          </w:p>
          <w:p w14:paraId="41D7F200">
            <w:pPr>
              <w:widowControl w:val="0"/>
              <w:tabs>
                <w:tab w:val="left" w:pos="161"/>
              </w:tabs>
              <w:suppressAutoHyphens/>
              <w:spacing w:before="0" w:after="0" w:line="240" w:lineRule="auto"/>
              <w:ind w:right="142" w:firstLine="0"/>
              <w:jc w:val="left"/>
              <w:rPr>
                <w:rFonts w:ascii="Times New Roman" w:hAnsi="Times New Roman" w:eastAsia="Calibri" w:cs="Times New Roman"/>
                <w:spacing w:val="-2"/>
                <w:lang w:val="en-US" w:bidi="hi-I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/>
              </w:rPr>
              <w:t xml:space="preserve"> </w:t>
            </w:r>
            <w:bookmarkStart w:id="0" w:name="tw-target-text"/>
            <w:bookmarkEnd w:id="0"/>
            <w:r>
              <w:rPr>
                <w:rFonts w:ascii="inherit" w:hAnsi="inherit"/>
                <w:b w:val="0"/>
                <w:i w:val="0"/>
                <w:caps w:val="0"/>
                <w:smallCaps w:val="0"/>
                <w:color w:val="1F1F1F"/>
                <w:spacing w:val="0"/>
                <w:kern w:val="0"/>
                <w:sz w:val="42"/>
                <w:lang w:val="en-US"/>
              </w:rPr>
              <w:t xml:space="preserve">With an outstretched hand, draw a horizontal figure eight in the air, starting from the center and upward and to the right. The eyes follow the fingertips. It only moves а 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/>
              </w:rPr>
              <w:t>hand.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0987A333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Учащиеся выполняют упражнения</w:t>
            </w:r>
          </w:p>
        </w:tc>
      </w:tr>
      <w:tr w14:paraId="524F7A6B">
        <w:tblPrEx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70" w:hRule="atLeast"/>
        </w:trPr>
        <w:tc>
          <w:tcPr>
            <w:tcW w:w="1275" w:type="dxa"/>
            <w:tcBorders>
              <w:left w:val="single" w:color="000000" w:sz="6" w:space="0"/>
              <w:bottom w:val="single" w:color="000000" w:sz="6" w:space="0"/>
            </w:tcBorders>
          </w:tcPr>
          <w:p w14:paraId="64F467E4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3 этап.</w:t>
            </w:r>
          </w:p>
          <w:p w14:paraId="718DF5A8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  <w:b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Включение в систему знаний и закреп-ления</w:t>
            </w:r>
          </w:p>
        </w:tc>
        <w:tc>
          <w:tcPr>
            <w:tcW w:w="7087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</w:tcBorders>
          </w:tcPr>
          <w:p w14:paraId="5D349996">
            <w:pPr>
              <w:pStyle w:val="128"/>
              <w:widowControl/>
              <w:numPr>
                <w:ilvl w:val="0"/>
                <w:numId w:val="7"/>
              </w:numPr>
              <w:tabs>
                <w:tab w:val="left" w:pos="161"/>
              </w:tabs>
              <w:suppressAutoHyphens/>
              <w:spacing w:before="170" w:after="0" w:line="200" w:lineRule="atLeast"/>
              <w:ind w:left="303" w:right="142" w:hanging="284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hi-IN"/>
              </w:rPr>
              <w:t>Look at some  posters on the slide</w:t>
            </w:r>
          </w:p>
          <w:p w14:paraId="5024A0CD">
            <w:pPr>
              <w:pStyle w:val="4"/>
              <w:widowControl/>
              <w:numPr>
                <w:ilvl w:val="0"/>
                <w:numId w:val="0"/>
              </w:numPr>
              <w:tabs>
                <w:tab w:val="left" w:pos="161"/>
              </w:tabs>
              <w:suppressAutoHyphens/>
              <w:spacing w:before="170" w:after="0" w:line="200" w:lineRule="atLeast"/>
              <w:ind w:left="739" w:right="142" w:firstLine="0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i w:val="0"/>
                <w:caps w:val="0"/>
                <w:smallCaps w:val="0"/>
                <w:strike w:val="0"/>
                <w:dstrike w:val="0"/>
                <w:outline w:val="0"/>
                <w:shadow w:val="0"/>
                <w:color w:val="000000"/>
                <w:spacing w:val="0"/>
                <w:kern w:val="0"/>
                <w:sz w:val="28"/>
                <w:szCs w:val="28"/>
                <w:u w:val="none"/>
                <w:lang w:val="en-US" w:eastAsia="zh-CN" w:bidi="hi-IN"/>
              </w:rPr>
              <w:t>Now you can book tickets for performances  in your local theatre in Novosibirsk</w:t>
            </w:r>
          </w:p>
          <w:p w14:paraId="07334CAA">
            <w:pPr>
              <w:pStyle w:val="4"/>
              <w:widowControl/>
              <w:spacing w:before="0" w:after="300" w:line="336" w:lineRule="auto"/>
              <w:ind w:left="0" w:right="0" w:firstLine="0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</w:rPr>
              <w:t>There are a lot of theatres throughout in Novosibirsk but there are some beautiful theatres that you should visit in your lifetime. Among them there are:</w:t>
            </w:r>
          </w:p>
          <w:p w14:paraId="4C1D4CAB">
            <w:pPr>
              <w:pStyle w:val="123"/>
              <w:widowControl/>
              <w:spacing w:before="0" w:after="300" w:line="200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</w:rPr>
              <w:t>Novosibirsk Globus Theatre</w:t>
            </w:r>
          </w:p>
          <w:p w14:paraId="63D74728">
            <w:pPr>
              <w:pStyle w:val="123"/>
              <w:widowControl/>
              <w:spacing w:before="0" w:after="300" w:line="200" w:lineRule="atLeast"/>
              <w:ind w:left="0" w:right="0" w:firstLine="0"/>
              <w:jc w:val="left"/>
              <w:rPr>
                <w:rFonts w:hint="default" w:ascii="Times New Roman" w:hAnsi="Times New Roman" w:cs="Times New Roman"/>
                <w:sz w:val="28"/>
                <w:szCs w:val="28"/>
              </w:rPr>
            </w:pPr>
            <w:r>
              <w:rPr>
                <w:rFonts w:hint="default" w:ascii="Times New Roman" w:hAnsi="Times New Roman" w:cs="Times New Roman"/>
                <w:b w:val="0"/>
                <w:i w:val="0"/>
                <w:caps w:val="0"/>
                <w:smallCaps w:val="0"/>
                <w:color w:val="000000"/>
                <w:spacing w:val="0"/>
                <w:sz w:val="28"/>
                <w:szCs w:val="28"/>
              </w:rPr>
              <w:t>Novosibirsk Opera and Ballet Theatre</w:t>
            </w:r>
          </w:p>
          <w:p w14:paraId="75F8574D">
            <w:pPr>
              <w:pStyle w:val="128"/>
              <w:widowControl/>
              <w:numPr>
                <w:ilvl w:val="0"/>
                <w:numId w:val="0"/>
              </w:numPr>
              <w:tabs>
                <w:tab w:val="left" w:pos="161"/>
              </w:tabs>
              <w:suppressAutoHyphens/>
              <w:spacing w:before="170" w:after="0" w:line="200" w:lineRule="atLeast"/>
              <w:ind w:left="739" w:right="142" w:firstLine="0"/>
              <w:jc w:val="left"/>
              <w:rPr>
                <w:rFonts w:hint="default" w:ascii="Times New Roman" w:hAnsi="Times New Roman" w:cs="Times New Roman"/>
                <w:b w:val="0"/>
                <w:i w:val="0"/>
                <w:color w:val="000000"/>
                <w:spacing w:val="0"/>
                <w:sz w:val="28"/>
                <w:szCs w:val="28"/>
              </w:rPr>
            </w:pPr>
            <w:r>
              <w:rPr>
                <w:rStyle w:val="11"/>
                <w:rFonts w:hint="default" w:ascii="Times New Roman" w:hAnsi="Times New Roman" w:eastAsia="Calibri" w:cs="Times New Roman"/>
                <w:b w:val="0"/>
                <w:i w:val="0"/>
                <w:caps w:val="0"/>
                <w:smallCaps w:val="0"/>
                <w:strike w:val="0"/>
                <w:dstrike w:val="0"/>
                <w:outline w:val="0"/>
                <w:shadow w:val="0"/>
                <w:color w:val="326FA5"/>
                <w:spacing w:val="0"/>
                <w:sz w:val="28"/>
                <w:szCs w:val="28"/>
                <w:u w:val="none"/>
                <w:shd w:val="clear" w:fill="FFFFB9"/>
                <w:lang w:eastAsia="zh-CN" w:bidi="hi-IN"/>
              </w:rPr>
              <w:t>Novosibirsk Musical Theater</w:t>
            </w:r>
            <w:r>
              <w:rPr>
                <w:rFonts w:hint="default" w:ascii="Times New Roman" w:hAnsi="Times New Roman" w:eastAsia="Calibri" w:cs="Times New Roman"/>
                <w:b w:val="0"/>
                <w:i w:val="0"/>
                <w:caps w:val="0"/>
                <w:smallCaps w:val="0"/>
                <w:strike w:val="0"/>
                <w:dstrike w:val="0"/>
                <w:outline w:val="0"/>
                <w:shadow w:val="0"/>
                <w:color w:val="326FA5"/>
                <w:spacing w:val="0"/>
                <w:sz w:val="28"/>
                <w:szCs w:val="28"/>
                <w:u w:val="none"/>
                <w:lang w:eastAsia="zh-CN" w:bidi="hi-IN"/>
              </w:rPr>
              <w:t>.</w:t>
            </w:r>
          </w:p>
          <w:p w14:paraId="2E7B62A4">
            <w:pPr>
              <w:pStyle w:val="128"/>
              <w:widowControl/>
              <w:numPr>
                <w:ilvl w:val="0"/>
                <w:numId w:val="0"/>
              </w:numPr>
              <w:tabs>
                <w:tab w:val="left" w:pos="161"/>
              </w:tabs>
              <w:suppressAutoHyphens/>
              <w:spacing w:before="170" w:after="0" w:line="200" w:lineRule="atLeast"/>
              <w:ind w:left="739" w:right="142" w:firstLine="0"/>
              <w:jc w:val="left"/>
              <w:rPr>
                <w:rFonts w:hint="default"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sz w:val="28"/>
                <w:szCs w:val="28"/>
                <w:u w:val="none"/>
                <w:lang w:eastAsia="zh-CN" w:bidi="hi-IN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i w:val="0"/>
                <w:caps w:val="0"/>
                <w:smallCaps w:val="0"/>
                <w:strike w:val="0"/>
                <w:dstrike w:val="0"/>
                <w:outline w:val="0"/>
                <w:shadow w:val="0"/>
                <w:color w:val="000000"/>
                <w:spacing w:val="0"/>
                <w:sz w:val="28"/>
                <w:szCs w:val="28"/>
                <w:u w:val="none"/>
                <w:lang w:eastAsia="zh-CN" w:bidi="hi-IN"/>
              </w:rPr>
              <w:t>Now we’re working in pairs.One of he pairs picks a perfopmace poster/</w:t>
            </w:r>
          </w:p>
          <w:p w14:paraId="0931E885">
            <w:pPr>
              <w:pStyle w:val="128"/>
              <w:widowControl/>
              <w:numPr>
                <w:ilvl w:val="0"/>
                <w:numId w:val="0"/>
              </w:numPr>
              <w:tabs>
                <w:tab w:val="left" w:pos="161"/>
              </w:tabs>
              <w:suppressAutoHyphens/>
              <w:spacing w:before="170" w:after="0" w:line="200" w:lineRule="atLeast"/>
              <w:ind w:left="739" w:right="142" w:firstLine="0"/>
              <w:jc w:val="left"/>
              <w:rPr>
                <w:rFonts w:hint="default"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sz w:val="28"/>
                <w:szCs w:val="28"/>
                <w:u w:val="none"/>
                <w:lang w:eastAsia="zh-CN" w:bidi="hi-IN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i w:val="0"/>
                <w:caps w:val="0"/>
                <w:smallCaps w:val="0"/>
                <w:strike w:val="0"/>
                <w:dstrike w:val="0"/>
                <w:outline w:val="0"/>
                <w:shadow w:val="0"/>
                <w:color w:val="000000"/>
                <w:spacing w:val="0"/>
                <w:sz w:val="28"/>
                <w:szCs w:val="28"/>
                <w:u w:val="none"/>
                <w:lang w:eastAsia="zh-CN" w:bidi="hi-IN"/>
              </w:rPr>
              <w:t>Complete the dialogue with phrases using the theatre poster.</w:t>
            </w:r>
          </w:p>
          <w:p w14:paraId="696580B4">
            <w:pPr>
              <w:pStyle w:val="128"/>
              <w:widowControl/>
              <w:numPr>
                <w:ilvl w:val="0"/>
                <w:numId w:val="0"/>
              </w:numPr>
              <w:tabs>
                <w:tab w:val="left" w:pos="161"/>
              </w:tabs>
              <w:suppressAutoHyphens/>
              <w:spacing w:before="170" w:after="0" w:line="200" w:lineRule="atLeast"/>
              <w:ind w:left="739" w:right="142" w:firstLine="0"/>
              <w:jc w:val="left"/>
              <w:rPr>
                <w:rFonts w:hint="default"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color w:val="000000"/>
                <w:spacing w:val="0"/>
                <w:sz w:val="28"/>
                <w:szCs w:val="28"/>
                <w:u w:val="none"/>
                <w:lang w:eastAsia="zh-CN" w:bidi="hi-IN"/>
              </w:rPr>
            </w:pPr>
            <w:r>
              <w:rPr>
                <w:rFonts w:hint="default" w:ascii="Times New Roman" w:hAnsi="Times New Roman" w:eastAsia="Calibri" w:cs="Times New Roman"/>
                <w:b w:val="0"/>
                <w:i w:val="0"/>
                <w:caps w:val="0"/>
                <w:smallCaps w:val="0"/>
                <w:strike w:val="0"/>
                <w:dstrike w:val="0"/>
                <w:outline w:val="0"/>
                <w:shadow w:val="0"/>
                <w:color w:val="000000"/>
                <w:spacing w:val="0"/>
                <w:sz w:val="28"/>
                <w:szCs w:val="28"/>
                <w:u w:val="none"/>
                <w:lang w:eastAsia="zh-CN" w:bidi="hi-IN"/>
              </w:rPr>
              <w:t>Read or act out your dialogues</w:t>
            </w:r>
          </w:p>
          <w:p w14:paraId="566C7A4A">
            <w:pPr>
              <w:pStyle w:val="128"/>
              <w:widowControl/>
              <w:numPr>
                <w:ilvl w:val="0"/>
                <w:numId w:val="0"/>
              </w:numPr>
              <w:tabs>
                <w:tab w:val="left" w:pos="161"/>
              </w:tabs>
              <w:suppressAutoHyphens/>
              <w:spacing w:before="170" w:after="0" w:line="200" w:lineRule="atLeast"/>
              <w:ind w:left="739" w:right="142" w:firstLine="0"/>
              <w:jc w:val="left"/>
              <w:rPr>
                <w:rFonts w:ascii="Montserrat;Noto Sans Arabic;Not" w:hAnsi="Montserrat;Noto Sans Arabic;Not"/>
                <w:caps w:val="0"/>
                <w:smallCaps w:val="0"/>
                <w:sz w:val="20"/>
              </w:rPr>
            </w:pPr>
          </w:p>
          <w:p w14:paraId="56E76672">
            <w:pPr>
              <w:widowControl w:val="0"/>
              <w:suppressAutoHyphens/>
              <w:spacing w:before="0" w:after="0" w:line="240" w:lineRule="auto"/>
              <w:ind w:right="142" w:firstLine="19"/>
              <w:contextualSpacing/>
              <w:jc w:val="both"/>
              <w:rPr>
                <w:rFonts w:ascii="Times New Roman" w:hAnsi="Times New Roman" w:eastAsia="Calibri" w:cs="Times New Roman"/>
                <w:spacing w:val="-2"/>
                <w:lang w:val="en-US" w:bidi="hi-IN"/>
              </w:rPr>
            </w:pPr>
          </w:p>
          <w:p w14:paraId="1AF2A5D9">
            <w:pPr>
              <w:widowControl w:val="0"/>
              <w:suppressAutoHyphens/>
              <w:spacing w:before="0" w:after="0"/>
              <w:contextualSpacing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</w:p>
          <w:p w14:paraId="6B64F63C">
            <w:pPr>
              <w:widowControl w:val="0"/>
              <w:suppressAutoHyphens/>
              <w:spacing w:before="0" w:after="0" w:line="240" w:lineRule="auto"/>
              <w:ind w:right="142" w:firstLine="19"/>
              <w:contextualSpacing/>
              <w:jc w:val="both"/>
              <w:rPr>
                <w:rFonts w:ascii="Times New Roman" w:hAnsi="Times New Roman" w:eastAsia="Calibri" w:cs="Times New Roman"/>
                <w:spacing w:val="-2"/>
                <w:lang w:val="en-US" w:bidi="hi-IN"/>
              </w:rPr>
            </w:pPr>
          </w:p>
          <w:p w14:paraId="36373C0A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 xml:space="preserve"> </w:t>
            </w:r>
          </w:p>
        </w:tc>
        <w:tc>
          <w:tcPr>
            <w:tcW w:w="2694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6EDF7F11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Учащиеся отвечают на вопросы учителя, выполняют упражнения, заполняя пропуски необходимой информацией, читают.</w:t>
            </w:r>
          </w:p>
          <w:p w14:paraId="2613121F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Анализируют вместе с учителем информацию, обращают внимание, как меняются прилагательные, составляют свои предложения, работают в группах, парах, составляя диалог. Затем выполняют упражнение</w:t>
            </w:r>
          </w:p>
        </w:tc>
      </w:tr>
      <w:tr w14:paraId="0851BEE1">
        <w:tblPrEx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2039" w:hRule="atLeast"/>
        </w:trPr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3BF4333A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4 этап. Рефлексия учебной деятельности на уроке</w:t>
            </w:r>
          </w:p>
        </w:tc>
        <w:tc>
          <w:tcPr>
            <w:tcW w:w="7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</w:tcPr>
          <w:p w14:paraId="7A6F8B73">
            <w:pPr>
              <w:widowControl w:val="0"/>
              <w:tabs>
                <w:tab w:val="left" w:pos="708"/>
              </w:tabs>
              <w:suppressAutoHyphens/>
              <w:spacing w:before="0" w:after="0" w:line="240" w:lineRule="auto"/>
              <w:ind w:right="142" w:firstLine="0"/>
              <w:contextualSpacing/>
              <w:jc w:val="both"/>
              <w:rPr>
                <w:rFonts w:ascii="Times New Roman" w:hAnsi="Times New Roman" w:eastAsia="Calibri" w:cs="Times New Roman"/>
                <w:lang w:bidi="hi-I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bidi="hi-IN"/>
              </w:rPr>
              <w:t>Подведение изученного материала урока, установить соответствие полученного результата поставленной цели.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bidi="hi-IN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bidi="hi-IN"/>
              </w:rPr>
              <w:t>Учитель просит учащихся оценить результаты своей деятельности.</w:t>
            </w:r>
          </w:p>
          <w:p w14:paraId="79F041F3">
            <w:pPr>
              <w:widowControl w:val="0"/>
              <w:suppressAutoHyphens/>
              <w:spacing w:before="0" w:after="0" w:line="240" w:lineRule="auto"/>
              <w:ind w:right="142" w:firstLine="0"/>
              <w:contextualSpacing/>
              <w:jc w:val="left"/>
              <w:rPr>
                <w:rFonts w:ascii="Times New Roman" w:hAnsi="Times New Roman" w:eastAsia="Calibri" w:cs="Times New Roman"/>
                <w:spacing w:val="-2"/>
                <w:lang w:bidi="hi-I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val="en-US" w:bidi="hi-IN"/>
              </w:rPr>
              <w:t xml:space="preserve">Let’s summarize out work. What have we done today? </w:t>
            </w:r>
          </w:p>
          <w:p w14:paraId="7BF8F29E">
            <w:pPr>
              <w:widowControl w:val="0"/>
              <w:suppressAutoHyphens/>
              <w:spacing w:before="0" w:after="0" w:line="240" w:lineRule="auto"/>
              <w:ind w:right="142" w:firstLine="0"/>
              <w:contextualSpacing/>
              <w:jc w:val="left"/>
              <w:rPr>
                <w:rFonts w:ascii="Times New Roman" w:hAnsi="Times New Roman" w:eastAsia="Calibri" w:cs="Times New Roman"/>
                <w:spacing w:val="-2"/>
                <w:lang w:bidi="hi-I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val="en-US" w:bidi="hi-IN"/>
              </w:rPr>
              <w:t xml:space="preserve">Did you learn something new? Did you like the lesson? What did  you like best of all? Finish the sentences: </w:t>
            </w:r>
          </w:p>
          <w:p w14:paraId="2CBF36F5">
            <w:pPr>
              <w:widowControl w:val="0"/>
              <w:suppressAutoHyphens/>
              <w:spacing w:before="0" w:after="0" w:line="240" w:lineRule="auto"/>
              <w:ind w:right="142" w:firstLine="0"/>
              <w:contextualSpacing/>
              <w:jc w:val="left"/>
              <w:rPr>
                <w:rFonts w:ascii="Times New Roman" w:hAnsi="Times New Roman" w:eastAsia="Calibri" w:cs="Times New Roman"/>
                <w:spacing w:val="-2"/>
                <w:lang w:bidi="hi-I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val="en-US" w:bidi="hi-IN"/>
              </w:rPr>
              <w:t xml:space="preserve"> Now I know… </w:t>
            </w:r>
          </w:p>
          <w:p w14:paraId="2D46F2D9">
            <w:pPr>
              <w:widowControl w:val="0"/>
              <w:suppressAutoHyphens/>
              <w:spacing w:before="0" w:after="0" w:line="240" w:lineRule="auto"/>
              <w:ind w:right="142" w:firstLine="0"/>
              <w:contextualSpacing/>
              <w:jc w:val="left"/>
              <w:rPr>
                <w:rFonts w:ascii="Times New Roman" w:hAnsi="Times New Roman" w:eastAsia="Calibri" w:cs="Times New Roman"/>
                <w:spacing w:val="-2"/>
                <w:lang w:bidi="hi-I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val="en-US" w:bidi="hi-IN"/>
              </w:rPr>
              <w:t>Now I can…</w:t>
            </w:r>
          </w:p>
          <w:p w14:paraId="0A8F8F98">
            <w:pPr>
              <w:widowControl w:val="0"/>
              <w:suppressAutoHyphens/>
              <w:spacing w:before="0" w:after="0" w:line="240" w:lineRule="auto"/>
              <w:ind w:right="142" w:firstLine="0"/>
              <w:contextualSpacing/>
              <w:jc w:val="left"/>
              <w:rPr>
                <w:rFonts w:ascii="Times New Roman" w:hAnsi="Times New Roman" w:eastAsia="Calibri" w:cs="Times New Roman"/>
                <w:spacing w:val="-2"/>
                <w:lang w:bidi="hi-I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val="en-US" w:bidi="hi-IN"/>
              </w:rPr>
              <w:t xml:space="preserve"> It was interesting…</w:t>
            </w:r>
          </w:p>
          <w:p w14:paraId="5EB67BD7">
            <w:pPr>
              <w:widowControl w:val="0"/>
              <w:suppressAutoHyphens/>
              <w:spacing w:before="0" w:after="0" w:line="240" w:lineRule="auto"/>
              <w:ind w:right="142" w:firstLine="0"/>
              <w:contextualSpacing/>
              <w:jc w:val="left"/>
              <w:rPr>
                <w:rFonts w:ascii="Times New Roman" w:hAnsi="Times New Roman" w:eastAsia="Calibri" w:cs="Times New Roman"/>
                <w:spacing w:val="-2"/>
                <w:lang w:bidi="hi-I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val="en-US" w:bidi="hi-IN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bidi="hi-IN"/>
              </w:rPr>
              <w:t>It was difficult…</w:t>
            </w:r>
          </w:p>
          <w:p w14:paraId="347CB30A">
            <w:pPr>
              <w:widowControl w:val="0"/>
              <w:suppressAutoHyphens/>
              <w:spacing w:before="0" w:after="0" w:line="240" w:lineRule="auto"/>
              <w:ind w:right="142" w:firstLine="0"/>
              <w:contextualSpacing/>
              <w:jc w:val="left"/>
              <w:rPr>
                <w:rFonts w:ascii="Times New Roman" w:hAnsi="Times New Roman" w:eastAsia="Calibri" w:cs="Times New Roman"/>
                <w:b/>
                <w:spacing w:val="-2"/>
                <w:lang w:bidi="hi-IN"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-2"/>
                <w:kern w:val="0"/>
                <w:sz w:val="40"/>
                <w:u w:val="none"/>
                <w:lang w:bidi="hi-IN"/>
              </w:rPr>
              <w:t>Прием «10 шкала» (на доске)????</w:t>
            </w:r>
          </w:p>
        </w:tc>
        <w:tc>
          <w:tcPr>
            <w:tcW w:w="26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</w:tcPr>
          <w:p w14:paraId="41B57D73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Отвечают на вопросы, заканчивают фразы:</w:t>
            </w:r>
          </w:p>
          <w:p w14:paraId="229BD67F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Теперь я знаю…</w:t>
            </w:r>
          </w:p>
          <w:p w14:paraId="37A7FBFE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Теперь я умею \ могу…</w:t>
            </w:r>
          </w:p>
          <w:p w14:paraId="73021BBE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Мне было интересно…</w:t>
            </w:r>
          </w:p>
          <w:p w14:paraId="1B930650">
            <w:pPr>
              <w:widowControl w:val="0"/>
              <w:suppressAutoHyphens/>
              <w:spacing w:before="0" w:after="0" w:line="240" w:lineRule="auto"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Мне было трудно…</w:t>
            </w:r>
          </w:p>
        </w:tc>
      </w:tr>
      <w:tr w14:paraId="31F3EF83">
        <w:tblPrEx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465" w:hRule="atLeast"/>
        </w:trPr>
        <w:tc>
          <w:tcPr>
            <w:tcW w:w="127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</w:tcPr>
          <w:p w14:paraId="12AF50FB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5 этап. Домашнее задание</w:t>
            </w:r>
          </w:p>
        </w:tc>
        <w:tc>
          <w:tcPr>
            <w:tcW w:w="7087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</w:tcBorders>
            <w:shd w:val="clear" w:color="auto" w:fill="FFFFFF"/>
          </w:tcPr>
          <w:p w14:paraId="62E5E4CE">
            <w:pPr>
              <w:widowControl w:val="0"/>
              <w:suppressAutoHyphens/>
              <w:spacing w:before="0" w:after="0" w:line="240" w:lineRule="auto"/>
              <w:ind w:right="142" w:firstLine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Предлагает записать домашнее задание и объясняет его: составить мини-диалог (бронирование билетов в театр)</w:t>
            </w:r>
          </w:p>
          <w:p w14:paraId="33DDF3A8">
            <w:pPr>
              <w:widowControl w:val="0"/>
              <w:suppressAutoHyphens/>
              <w:spacing w:before="0" w:after="0" w:line="240" w:lineRule="auto"/>
              <w:ind w:right="142" w:firstLine="0"/>
              <w:jc w:val="both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Благодарит за урок. Прощается.</w:t>
            </w:r>
          </w:p>
          <w:p w14:paraId="3130E7E5">
            <w:pPr>
              <w:widowControl w:val="0"/>
              <w:suppressAutoHyphens/>
              <w:spacing w:before="0" w:after="0" w:line="240" w:lineRule="auto"/>
              <w:ind w:right="142" w:firstLine="0"/>
              <w:contextualSpacing/>
              <w:jc w:val="left"/>
              <w:rPr>
                <w:rFonts w:ascii="Times New Roman" w:hAnsi="Times New Roman" w:eastAsia="Calibri" w:cs="Times New Roman"/>
                <w:lang w:val="en-US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/>
              </w:rPr>
              <w:t>Thank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/>
              </w:rPr>
              <w:t>you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/>
              </w:rPr>
              <w:t>for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/>
              </w:rPr>
              <w:t>your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 xml:space="preserve"> 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/>
              </w:rPr>
              <w:t>work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 xml:space="preserve">. </w:t>
            </w: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  <w:lang w:val="en-US"/>
              </w:rPr>
              <w:t>The lesson is over. Bye. See you later.</w:t>
            </w:r>
          </w:p>
        </w:tc>
        <w:tc>
          <w:tcPr>
            <w:tcW w:w="269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</w:tcPr>
          <w:p w14:paraId="4CB211E8">
            <w:pPr>
              <w:widowControl w:val="0"/>
              <w:suppressAutoHyphens/>
              <w:spacing w:before="0" w:after="0" w:line="240" w:lineRule="auto"/>
              <w:contextualSpacing/>
              <w:jc w:val="left"/>
              <w:rPr>
                <w:rFonts w:ascii="Times New Roman" w:hAnsi="Times New Roman" w:eastAsia="Calibri" w:cs="Times New Roman"/>
              </w:rPr>
            </w:pPr>
            <w:r>
              <w:rPr>
                <w:rFonts w:ascii="Times New Roman" w:hAnsi="Times New Roman" w:eastAsia="Calibri" w:cs="Times New Roman"/>
                <w:b w:val="0"/>
                <w:i w:val="0"/>
                <w:strike w:val="0"/>
                <w:dstrike w:val="0"/>
                <w:outline w:val="0"/>
                <w:shadow w:val="0"/>
                <w:spacing w:val="0"/>
                <w:kern w:val="0"/>
                <w:sz w:val="40"/>
                <w:u w:val="none"/>
              </w:rPr>
              <w:t>Записывают задание в дневник. При необходимости спрашивают у учителя, если есть вопросы по заданию.</w:t>
            </w:r>
          </w:p>
        </w:tc>
      </w:tr>
    </w:tbl>
    <w:p w14:paraId="45CE4412">
      <w:pPr>
        <w:pStyle w:val="9"/>
        <w:keepNext w:val="0"/>
        <w:keepLines w:val="0"/>
        <w:widowControl/>
        <w:shd w:val="clear" w:fill="FFFFFF"/>
        <w:spacing w:before="280" w:after="280"/>
        <w:ind w:left="0" w:right="0" w:firstLine="0"/>
        <w:jc w:val="left"/>
        <w:rPr>
          <w:rFonts w:ascii="Times New Roman" w:hAnsi="Times New Roman" w:eastAsia="sans-serif" w:cs="Times New Roman"/>
          <w:caps w:val="0"/>
          <w:smallCaps w:val="0"/>
          <w:color w:val="1D1D1B"/>
          <w:spacing w:val="0"/>
          <w:sz w:val="24"/>
          <w:szCs w:val="24"/>
        </w:rPr>
      </w:pPr>
    </w:p>
    <w:p w14:paraId="2F5A008E">
      <w:pPr>
        <w:pStyle w:val="9"/>
        <w:keepNext w:val="0"/>
        <w:keepLines w:val="0"/>
        <w:widowControl/>
        <w:shd w:val="clear" w:fill="FFFFFF"/>
        <w:spacing w:before="280" w:after="280"/>
        <w:ind w:left="0" w:right="0" w:firstLine="0"/>
        <w:jc w:val="left"/>
        <w:rPr>
          <w:rFonts w:ascii="Times New Roman" w:hAnsi="Times New Roman" w:eastAsia="sans-serif" w:cs="Times New Roman"/>
          <w:caps w:val="0"/>
          <w:smallCaps w:val="0"/>
          <w:color w:val="1D1D1B"/>
          <w:spacing w:val="0"/>
          <w:sz w:val="24"/>
          <w:szCs w:val="24"/>
        </w:rPr>
      </w:pPr>
      <w:r>
        <w:rPr>
          <w:rFonts w:eastAsia="sans-serif" w:cs="Times New Roman"/>
          <w:caps w:val="0"/>
          <w:smallCaps w:val="0"/>
          <w:color w:val="1D1D1B"/>
          <w:spacing w:val="0"/>
          <w:sz w:val="24"/>
          <w:szCs w:val="24"/>
          <w:shd w:val="clear" w:fill="FFFFFF"/>
        </w:rPr>
        <w:t>R: Hello. N___________________________________How can I help you?</w:t>
      </w:r>
    </w:p>
    <w:p w14:paraId="6B1FA553">
      <w:pPr>
        <w:pStyle w:val="9"/>
        <w:keepNext w:val="0"/>
        <w:keepLines w:val="0"/>
        <w:widowControl/>
        <w:shd w:val="clear" w:fill="FFFFFF"/>
        <w:spacing w:before="280" w:after="280"/>
        <w:ind w:left="0" w:right="0" w:firstLine="0"/>
        <w:jc w:val="left"/>
        <w:rPr>
          <w:rFonts w:ascii="Times New Roman" w:hAnsi="Times New Roman" w:eastAsia="sans-serif" w:cs="Times New Roman"/>
          <w:caps w:val="0"/>
          <w:smallCaps w:val="0"/>
          <w:color w:val="1D1D1B"/>
          <w:spacing w:val="0"/>
          <w:sz w:val="24"/>
          <w:szCs w:val="24"/>
        </w:rPr>
      </w:pPr>
      <w:r>
        <w:rPr>
          <w:rFonts w:eastAsia="sans-serif" w:cs="Times New Roman"/>
          <w:caps w:val="0"/>
          <w:smallCaps w:val="0"/>
          <w:color w:val="1D1D1B"/>
          <w:spacing w:val="0"/>
          <w:sz w:val="24"/>
          <w:szCs w:val="24"/>
          <w:shd w:val="clear" w:fill="FFFFFF"/>
        </w:rPr>
        <w:t>C: I'd like _____________________, please.</w:t>
      </w:r>
    </w:p>
    <w:p w14:paraId="134B28FE">
      <w:pPr>
        <w:pStyle w:val="9"/>
        <w:keepNext w:val="0"/>
        <w:keepLines w:val="0"/>
        <w:widowControl/>
        <w:shd w:val="clear" w:fill="FFFFFF"/>
        <w:spacing w:before="280" w:after="280"/>
        <w:ind w:left="0" w:right="0" w:firstLine="0"/>
        <w:jc w:val="left"/>
        <w:rPr>
          <w:rFonts w:ascii="Times New Roman" w:hAnsi="Times New Roman" w:eastAsia="sans-serif" w:cs="Times New Roman"/>
          <w:caps w:val="0"/>
          <w:smallCaps w:val="0"/>
          <w:color w:val="1D1D1B"/>
          <w:spacing w:val="0"/>
          <w:sz w:val="24"/>
          <w:szCs w:val="24"/>
        </w:rPr>
      </w:pPr>
      <w:r>
        <w:rPr>
          <w:rFonts w:eastAsia="sans-serif" w:cs="Times New Roman"/>
          <w:caps w:val="0"/>
          <w:smallCaps w:val="0"/>
          <w:color w:val="1D1D1B"/>
          <w:spacing w:val="0"/>
          <w:sz w:val="24"/>
          <w:szCs w:val="24"/>
          <w:shd w:val="clear" w:fill="FFFFFF"/>
        </w:rPr>
        <w:t>R:Which play would you like to see?</w:t>
      </w:r>
    </w:p>
    <w:p w14:paraId="36AC10AC">
      <w:pPr>
        <w:pStyle w:val="9"/>
        <w:widowControl/>
        <w:shd w:val="clear" w:fill="FFFFFF"/>
        <w:spacing w:before="280" w:after="280"/>
        <w:ind w:left="0" w:right="0" w:firstLine="0"/>
        <w:jc w:val="left"/>
        <w:rPr>
          <w:rFonts w:ascii="Times New Roman" w:hAnsi="Times New Roman" w:eastAsia="sans-serif" w:cs="Times New Roman"/>
          <w:caps w:val="0"/>
          <w:smallCaps w:val="0"/>
          <w:color w:val="1D1D1B"/>
          <w:spacing w:val="0"/>
          <w:sz w:val="24"/>
          <w:szCs w:val="24"/>
        </w:rPr>
      </w:pPr>
      <w:r>
        <w:rPr>
          <w:rFonts w:eastAsia="sans-serif" w:cs="Times New Roman"/>
          <w:caps w:val="0"/>
          <w:smallCaps w:val="0"/>
          <w:color w:val="1D1D1B"/>
          <w:spacing w:val="0"/>
          <w:sz w:val="24"/>
          <w:szCs w:val="24"/>
          <w:shd w:val="clear" w:fill="FFFFFF"/>
        </w:rPr>
        <w:t> C:_________________________________</w:t>
      </w:r>
    </w:p>
    <w:p w14:paraId="0EBEC426">
      <w:pPr>
        <w:pStyle w:val="9"/>
        <w:widowControl/>
        <w:shd w:val="clear" w:fill="FFFFFF"/>
        <w:spacing w:before="280" w:after="280"/>
        <w:ind w:left="0" w:right="0" w:firstLine="0"/>
        <w:jc w:val="left"/>
        <w:rPr>
          <w:rFonts w:ascii="Times New Roman" w:hAnsi="Times New Roman" w:eastAsia="sans-serif" w:cs="Times New Roman"/>
          <w:caps w:val="0"/>
          <w:smallCaps w:val="0"/>
          <w:color w:val="1D1D1B"/>
          <w:spacing w:val="0"/>
          <w:sz w:val="24"/>
          <w:szCs w:val="24"/>
        </w:rPr>
      </w:pPr>
      <w:r>
        <w:rPr>
          <w:rFonts w:eastAsia="sans-serif" w:cs="Times New Roman"/>
          <w:caps w:val="0"/>
          <w:smallCaps w:val="0"/>
          <w:color w:val="1D1D1B"/>
          <w:spacing w:val="0"/>
          <w:sz w:val="24"/>
          <w:szCs w:val="24"/>
          <w:shd w:val="clear" w:fill="FFFFFF"/>
        </w:rPr>
        <w:t>R:How many seats  would like?</w:t>
      </w:r>
    </w:p>
    <w:p w14:paraId="51DA34B2">
      <w:pPr>
        <w:pStyle w:val="9"/>
        <w:keepNext w:val="0"/>
        <w:keepLines w:val="0"/>
        <w:widowControl/>
        <w:shd w:val="clear" w:fill="FFFFFF"/>
        <w:spacing w:before="280" w:after="280"/>
        <w:ind w:left="0" w:right="0" w:firstLine="0"/>
        <w:jc w:val="left"/>
        <w:rPr>
          <w:rFonts w:ascii="Times New Roman" w:hAnsi="Times New Roman" w:eastAsia="sans-serif" w:cs="Times New Roman"/>
          <w:caps w:val="0"/>
          <w:smallCaps w:val="0"/>
          <w:color w:val="1D1D1B"/>
          <w:spacing w:val="0"/>
          <w:sz w:val="24"/>
          <w:szCs w:val="24"/>
        </w:rPr>
      </w:pPr>
      <w:r>
        <w:rPr>
          <w:rFonts w:eastAsia="sans-serif" w:cs="Times New Roman"/>
          <w:caps w:val="0"/>
          <w:smallCaps w:val="0"/>
          <w:color w:val="1D1D1B"/>
          <w:spacing w:val="0"/>
          <w:sz w:val="24"/>
          <w:szCs w:val="24"/>
          <w:shd w:val="clear" w:fill="FFFFFF"/>
        </w:rPr>
        <w:t>C: ______________ seats,please</w:t>
      </w:r>
    </w:p>
    <w:p w14:paraId="2CF02CD4">
      <w:pPr>
        <w:pStyle w:val="9"/>
        <w:keepNext w:val="0"/>
        <w:keepLines w:val="0"/>
        <w:widowControl/>
        <w:shd w:val="clear" w:fill="FFFFFF"/>
        <w:spacing w:before="280" w:after="280"/>
        <w:ind w:left="0" w:right="0" w:firstLine="0"/>
        <w:jc w:val="left"/>
        <w:rPr>
          <w:rFonts w:ascii="Times New Roman" w:hAnsi="Times New Roman" w:eastAsia="sans-serif" w:cs="Times New Roman"/>
          <w:caps w:val="0"/>
          <w:smallCaps w:val="0"/>
          <w:color w:val="1D1D1B"/>
          <w:spacing w:val="0"/>
          <w:sz w:val="24"/>
          <w:szCs w:val="24"/>
        </w:rPr>
      </w:pPr>
      <w:r>
        <w:rPr>
          <w:rFonts w:eastAsia="sans-serif" w:cs="Times New Roman"/>
          <w:caps w:val="0"/>
          <w:smallCaps w:val="0"/>
          <w:color w:val="1D1D1B"/>
          <w:spacing w:val="0"/>
          <w:sz w:val="24"/>
          <w:szCs w:val="24"/>
          <w:shd w:val="clear" w:fill="FFFFFF"/>
        </w:rPr>
        <w:t>R: No problem, sir. What name should I book them under?</w:t>
      </w:r>
    </w:p>
    <w:p w14:paraId="5AAB1BBF">
      <w:pPr>
        <w:pStyle w:val="9"/>
        <w:keepNext w:val="0"/>
        <w:keepLines w:val="0"/>
        <w:widowControl/>
        <w:shd w:val="clear" w:fill="FFFFFF"/>
        <w:spacing w:before="280" w:after="280"/>
        <w:ind w:left="0" w:right="0" w:firstLine="0"/>
        <w:jc w:val="left"/>
        <w:rPr>
          <w:rFonts w:ascii="Times New Roman" w:hAnsi="Times New Roman" w:eastAsia="sans-serif" w:cs="Times New Roman"/>
          <w:caps w:val="0"/>
          <w:smallCaps w:val="0"/>
          <w:color w:val="1D1D1B"/>
          <w:spacing w:val="0"/>
          <w:sz w:val="24"/>
          <w:szCs w:val="24"/>
        </w:rPr>
      </w:pPr>
      <w:r>
        <w:rPr>
          <w:rFonts w:eastAsia="sans-serif" w:cs="Times New Roman"/>
          <w:caps w:val="0"/>
          <w:smallCaps w:val="0"/>
          <w:color w:val="1D1D1B"/>
          <w:spacing w:val="0"/>
          <w:sz w:val="24"/>
          <w:szCs w:val="24"/>
          <w:shd w:val="clear" w:fill="FFFFFF"/>
        </w:rPr>
        <w:t>C: _____________________________________</w:t>
      </w:r>
    </w:p>
    <w:p w14:paraId="6C101155">
      <w:pPr>
        <w:pStyle w:val="9"/>
        <w:keepNext w:val="0"/>
        <w:keepLines w:val="0"/>
        <w:widowControl/>
        <w:shd w:val="clear" w:fill="FFFFFF"/>
        <w:spacing w:before="280" w:after="280"/>
        <w:ind w:left="0" w:right="0" w:firstLine="0"/>
        <w:jc w:val="left"/>
        <w:rPr>
          <w:rFonts w:ascii="Times New Roman" w:hAnsi="Times New Roman" w:eastAsia="sans-serif" w:cs="Times New Roman"/>
          <w:caps w:val="0"/>
          <w:smallCaps w:val="0"/>
          <w:color w:val="1D1D1B"/>
          <w:spacing w:val="0"/>
          <w:sz w:val="24"/>
          <w:szCs w:val="24"/>
        </w:rPr>
      </w:pPr>
      <w:r>
        <w:rPr>
          <w:rFonts w:eastAsia="sans-serif" w:cs="Times New Roman"/>
          <w:caps w:val="0"/>
          <w:smallCaps w:val="0"/>
          <w:color w:val="1D1D1B"/>
          <w:spacing w:val="0"/>
          <w:sz w:val="24"/>
          <w:szCs w:val="24"/>
          <w:shd w:val="clear" w:fill="FFFFFF"/>
        </w:rPr>
        <w:t>R: How would you like to play?</w:t>
      </w:r>
    </w:p>
    <w:p w14:paraId="79043F97">
      <w:pPr>
        <w:pStyle w:val="9"/>
        <w:keepNext w:val="0"/>
        <w:keepLines w:val="0"/>
        <w:widowControl/>
        <w:shd w:val="clear" w:fill="FFFFFF"/>
        <w:spacing w:before="280" w:after="280"/>
        <w:ind w:left="0" w:right="0" w:firstLine="0"/>
        <w:jc w:val="left"/>
        <w:rPr>
          <w:rFonts w:ascii="Times New Roman" w:hAnsi="Times New Roman" w:eastAsia="sans-serif" w:cs="Times New Roman"/>
          <w:caps w:val="0"/>
          <w:smallCaps w:val="0"/>
          <w:color w:val="1D1D1B"/>
          <w:spacing w:val="0"/>
          <w:sz w:val="24"/>
          <w:szCs w:val="24"/>
        </w:rPr>
      </w:pPr>
      <w:r>
        <w:rPr>
          <w:rFonts w:eastAsia="sans-serif" w:cs="Times New Roman"/>
          <w:caps w:val="0"/>
          <w:smallCaps w:val="0"/>
          <w:color w:val="1D1D1B"/>
          <w:spacing w:val="0"/>
          <w:sz w:val="24"/>
          <w:szCs w:val="24"/>
          <w:shd w:val="clear" w:fill="FFFFFF"/>
        </w:rPr>
        <w:t>C: By ___________________</w:t>
      </w:r>
    </w:p>
    <w:p w14:paraId="09C4B99B">
      <w:pPr>
        <w:pStyle w:val="9"/>
        <w:keepNext w:val="0"/>
        <w:keepLines w:val="0"/>
        <w:widowControl/>
        <w:shd w:val="clear" w:fill="FFFFFF"/>
        <w:spacing w:before="280" w:after="280"/>
        <w:ind w:left="0" w:right="0" w:firstLine="0"/>
        <w:jc w:val="left"/>
        <w:rPr>
          <w:rFonts w:ascii="Times New Roman" w:hAnsi="Times New Roman" w:eastAsia="sans-serif" w:cs="Times New Roman"/>
          <w:caps w:val="0"/>
          <w:smallCaps w:val="0"/>
          <w:color w:val="1D1D1B"/>
          <w:spacing w:val="0"/>
          <w:sz w:val="24"/>
          <w:szCs w:val="24"/>
        </w:rPr>
      </w:pPr>
      <w:r>
        <w:rPr>
          <w:rFonts w:eastAsia="sans-serif" w:cs="Times New Roman"/>
          <w:caps w:val="0"/>
          <w:smallCaps w:val="0"/>
          <w:color w:val="1D1D1B"/>
          <w:spacing w:val="0"/>
          <w:sz w:val="24"/>
          <w:szCs w:val="24"/>
          <w:shd w:val="clear" w:fill="FFFFFF"/>
        </w:rPr>
        <w:t>R: So that's_______ tickets for ____________, April, ___th at _____. Thank you, Mr _______.</w:t>
      </w:r>
    </w:p>
    <w:p w14:paraId="11214DD0">
      <w:pPr>
        <w:pStyle w:val="9"/>
        <w:keepNext w:val="0"/>
        <w:keepLines w:val="0"/>
        <w:widowControl/>
        <w:shd w:val="clear" w:fill="FFFFFF"/>
        <w:spacing w:before="280" w:after="280"/>
        <w:ind w:left="0" w:right="0" w:firstLine="0"/>
        <w:jc w:val="left"/>
        <w:rPr>
          <w:rFonts w:ascii="Times New Roman" w:hAnsi="Times New Roman" w:eastAsia="sans-serif" w:cs="Times New Roman"/>
          <w:caps w:val="0"/>
          <w:smallCaps w:val="0"/>
          <w:color w:val="1D1D1B"/>
          <w:spacing w:val="0"/>
          <w:sz w:val="24"/>
          <w:szCs w:val="24"/>
        </w:rPr>
      </w:pPr>
      <w:r>
        <w:rPr>
          <w:rFonts w:eastAsia="sans-serif" w:cs="Times New Roman"/>
          <w:caps w:val="0"/>
          <w:smallCaps w:val="0"/>
          <w:color w:val="1D1D1B"/>
          <w:spacing w:val="0"/>
          <w:sz w:val="24"/>
          <w:szCs w:val="24"/>
          <w:shd w:val="clear" w:fill="FFFFFF"/>
        </w:rPr>
        <w:t>C: Thank you very much</w:t>
      </w:r>
    </w:p>
    <w:p w14:paraId="793ED6E1">
      <w:pPr>
        <w:rPr>
          <w:rFonts w:ascii="Times New Roman" w:hAnsi="Times New Roman" w:cs="Times New Roman"/>
        </w:rPr>
      </w:pPr>
    </w:p>
    <w:p w14:paraId="22E563F7">
      <w:pPr>
        <w:keepNext w:val="0"/>
        <w:keepLines w:val="0"/>
        <w:widowControl/>
        <w:pBdr>
          <w:top w:val="single" w:color="32D7C0" w:sz="4" w:space="3"/>
          <w:left w:val="single" w:color="32D7C0" w:sz="4" w:space="12"/>
          <w:bottom w:val="single" w:color="32D7C0" w:sz="4" w:space="4"/>
          <w:right w:val="single" w:color="32D7C0" w:sz="4" w:space="12"/>
        </w:pBdr>
        <w:shd w:val="clear" w:fill="FFFFFF"/>
        <w:spacing w:before="60" w:beforeAutospacing="0" w:after="60" w:afterAutospacing="0"/>
        <w:ind w:left="24" w:right="24" w:firstLine="0"/>
        <w:jc w:val="left"/>
        <w:rPr>
          <w:rFonts w:ascii="sans-serif" w:hAnsi="sans-serif" w:eastAsia="sans-serif" w:cs="sans-serif"/>
          <w:caps w:val="0"/>
          <w:smallCaps w:val="0"/>
          <w:color w:val="1D1D1B"/>
          <w:spacing w:val="0"/>
          <w:sz w:val="24"/>
          <w:szCs w:val="24"/>
        </w:rPr>
      </w:pPr>
      <w:r>
        <w:rPr>
          <w:rFonts w:ascii="sans-serif" w:hAnsi="sans-serif" w:eastAsia="sans-serif" w:cs="sans-serif"/>
          <w:caps w:val="0"/>
          <w:smallCaps w:val="0"/>
          <w:color w:val="1D1D1B"/>
          <w:spacing w:val="0"/>
          <w:kern w:val="0"/>
          <w:sz w:val="24"/>
          <w:szCs w:val="24"/>
          <w:shd w:val="clear" w:fill="FFFFFF"/>
          <w:lang w:val="en-US" w:eastAsia="zh-CN" w:bidi="ar"/>
        </w:rPr>
        <w:t>You're welcome.</w:t>
      </w:r>
    </w:p>
    <w:p w14:paraId="56E1E159">
      <w:pPr>
        <w:keepNext w:val="0"/>
        <w:keepLines w:val="0"/>
        <w:widowControl/>
        <w:pBdr>
          <w:top w:val="single" w:color="32D7C0" w:sz="4" w:space="3"/>
          <w:left w:val="single" w:color="32D7C0" w:sz="4" w:space="12"/>
          <w:bottom w:val="single" w:color="32D7C0" w:sz="4" w:space="4"/>
          <w:right w:val="single" w:color="32D7C0" w:sz="4" w:space="12"/>
        </w:pBdr>
        <w:shd w:val="clear" w:fill="FFFFFF"/>
        <w:spacing w:before="60" w:beforeAutospacing="0" w:after="60" w:afterAutospacing="0"/>
        <w:ind w:left="24" w:right="24" w:firstLine="0"/>
        <w:jc w:val="left"/>
        <w:rPr>
          <w:rFonts w:ascii="sans-serif" w:hAnsi="sans-serif" w:eastAsia="sans-serif" w:cs="sans-serif"/>
          <w:caps w:val="0"/>
          <w:smallCaps w:val="0"/>
          <w:color w:val="1D1D1B"/>
          <w:spacing w:val="0"/>
          <w:sz w:val="24"/>
          <w:szCs w:val="24"/>
        </w:rPr>
      </w:pPr>
      <w:r>
        <w:rPr>
          <w:rFonts w:ascii="sans-serif" w:hAnsi="sans-serif" w:eastAsia="sans-serif" w:cs="sans-serif"/>
          <w:caps w:val="0"/>
          <w:smallCaps w:val="0"/>
          <w:color w:val="1D1D1B"/>
          <w:spacing w:val="0"/>
          <w:kern w:val="0"/>
          <w:sz w:val="24"/>
          <w:szCs w:val="24"/>
          <w:shd w:val="clear" w:fill="FFFFFF"/>
          <w:lang w:val="en-US" w:eastAsia="zh-CN" w:bidi="ar"/>
        </w:rPr>
        <w:t>Sure, it's 123654.</w:t>
      </w:r>
    </w:p>
    <w:p w14:paraId="796AE785">
      <w:pPr>
        <w:keepNext w:val="0"/>
        <w:keepLines w:val="0"/>
        <w:widowControl/>
        <w:pBdr>
          <w:top w:val="single" w:color="32D7C0" w:sz="4" w:space="3"/>
          <w:left w:val="single" w:color="32D7C0" w:sz="4" w:space="12"/>
          <w:bottom w:val="single" w:color="32D7C0" w:sz="4" w:space="4"/>
          <w:right w:val="single" w:color="32D7C0" w:sz="4" w:space="12"/>
        </w:pBdr>
        <w:shd w:val="clear" w:fill="FFFFFF"/>
        <w:spacing w:before="60" w:beforeAutospacing="0" w:after="60" w:afterAutospacing="0"/>
        <w:ind w:left="24" w:right="24" w:firstLine="0"/>
        <w:jc w:val="left"/>
        <w:rPr>
          <w:rFonts w:ascii="sans-serif" w:hAnsi="sans-serif" w:eastAsia="sans-serif" w:cs="sans-serif"/>
          <w:caps w:val="0"/>
          <w:smallCaps w:val="0"/>
          <w:color w:val="1D1D1B"/>
          <w:spacing w:val="0"/>
          <w:sz w:val="24"/>
          <w:szCs w:val="24"/>
        </w:rPr>
      </w:pPr>
      <w:r>
        <w:rPr>
          <w:rFonts w:ascii="sans-serif" w:hAnsi="sans-serif" w:eastAsia="sans-serif" w:cs="sans-serif"/>
          <w:caps w:val="0"/>
          <w:smallCaps w:val="0"/>
          <w:color w:val="1D1D1B"/>
          <w:spacing w:val="0"/>
          <w:kern w:val="0"/>
          <w:sz w:val="24"/>
          <w:szCs w:val="24"/>
          <w:shd w:val="clear" w:fill="FFFFFF"/>
          <w:lang w:val="en-US" w:eastAsia="zh-CN" w:bidi="ar"/>
        </w:rPr>
        <w:t>Darcy</w:t>
      </w:r>
    </w:p>
    <w:p w14:paraId="2AF02788">
      <w:pPr>
        <w:keepNext w:val="0"/>
        <w:keepLines w:val="0"/>
        <w:widowControl/>
        <w:pBdr>
          <w:top w:val="single" w:color="32D7C0" w:sz="4" w:space="3"/>
          <w:left w:val="single" w:color="32D7C0" w:sz="4" w:space="12"/>
          <w:bottom w:val="single" w:color="32D7C0" w:sz="4" w:space="4"/>
          <w:right w:val="single" w:color="32D7C0" w:sz="4" w:space="12"/>
        </w:pBdr>
        <w:shd w:val="clear" w:fill="FFFFFF"/>
        <w:spacing w:before="60" w:beforeAutospacing="0" w:after="60" w:afterAutospacing="0"/>
        <w:ind w:left="24" w:right="24" w:firstLine="0"/>
        <w:jc w:val="left"/>
        <w:rPr>
          <w:rFonts w:ascii="sans-serif" w:hAnsi="sans-serif" w:eastAsia="sans-serif" w:cs="sans-serif"/>
          <w:caps w:val="0"/>
          <w:smallCaps w:val="0"/>
          <w:color w:val="1D1D1B"/>
          <w:spacing w:val="0"/>
          <w:sz w:val="24"/>
          <w:szCs w:val="24"/>
        </w:rPr>
      </w:pPr>
      <w:r>
        <w:rPr>
          <w:rFonts w:ascii="sans-serif" w:hAnsi="sans-serif" w:eastAsia="sans-serif" w:cs="sans-serif"/>
          <w:caps w:val="0"/>
          <w:smallCaps w:val="0"/>
          <w:color w:val="1D1D1B"/>
          <w:spacing w:val="0"/>
          <w:kern w:val="0"/>
          <w:sz w:val="24"/>
          <w:szCs w:val="24"/>
          <w:shd w:val="clear" w:fill="FFFFFF"/>
          <w:lang w:val="en-US" w:eastAsia="zh-CN" w:bidi="ar"/>
        </w:rPr>
        <w:t>Darcy. That is D-a-r-c-y.</w:t>
      </w:r>
    </w:p>
    <w:p w14:paraId="51374952">
      <w:pPr>
        <w:keepNext w:val="0"/>
        <w:keepLines w:val="0"/>
        <w:widowControl/>
        <w:pBdr>
          <w:top w:val="single" w:color="32D7C0" w:sz="4" w:space="3"/>
          <w:left w:val="single" w:color="32D7C0" w:sz="4" w:space="12"/>
          <w:bottom w:val="single" w:color="32D7C0" w:sz="4" w:space="4"/>
          <w:right w:val="single" w:color="32D7C0" w:sz="4" w:space="12"/>
        </w:pBdr>
        <w:shd w:val="clear" w:fill="FFFFFF"/>
        <w:spacing w:before="60" w:beforeAutospacing="0" w:after="60" w:afterAutospacing="0"/>
        <w:ind w:left="24" w:right="24" w:firstLine="0"/>
        <w:jc w:val="left"/>
        <w:rPr>
          <w:rFonts w:ascii="sans-serif" w:hAnsi="sans-serif" w:eastAsia="sans-serif" w:cs="sans-serif"/>
          <w:caps w:val="0"/>
          <w:smallCaps w:val="0"/>
          <w:color w:val="1D1D1B"/>
          <w:spacing w:val="0"/>
          <w:sz w:val="24"/>
          <w:szCs w:val="24"/>
        </w:rPr>
      </w:pPr>
      <w:r>
        <w:rPr>
          <w:rFonts w:ascii="sans-serif" w:hAnsi="sans-serif" w:eastAsia="sans-serif" w:cs="sans-serif"/>
          <w:caps w:val="0"/>
          <w:smallCaps w:val="0"/>
          <w:color w:val="1D1D1B"/>
          <w:spacing w:val="0"/>
          <w:kern w:val="0"/>
          <w:sz w:val="24"/>
          <w:szCs w:val="24"/>
          <w:shd w:val="clear" w:fill="FFFFFF"/>
          <w:lang w:val="en-US" w:eastAsia="zh-CN" w:bidi="ar"/>
        </w:rPr>
        <w:t>Thursday evening, March 25. How many tickets do you need?</w:t>
      </w:r>
    </w:p>
    <w:p w14:paraId="11D7DC9B">
      <w:pPr>
        <w:spacing w:before="0" w:after="200"/>
        <w:rPr>
          <w:rFonts w:ascii="Times New Roman" w:hAnsi="Times New Roman" w:cs="Times New Roman"/>
        </w:rPr>
      </w:pPr>
    </w:p>
    <w:sectPr>
      <w:pgSz w:w="11906" w:h="16838"/>
      <w:pgMar w:top="720" w:right="720" w:bottom="720" w:left="720" w:header="0" w:footer="0" w:gutter="0"/>
      <w:pgNumType w:fmt="decimal"/>
      <w:cols w:space="720" w:num="1"/>
      <w:formProt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Liberation Sans">
    <w:altName w:val="Arial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Droid Sans Fallback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roid Sans Devanagari">
    <w:altName w:val="Segoe Print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Noto Sans">
    <w:altName w:val="Segoe Print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2EFF" w:usb1="D200FDFF" w:usb2="0A246029" w:usb3="00000000" w:csb0="600001FF" w:csb1="DFFF0000"/>
  </w:font>
  <w:font w:name="Liberation Serif">
    <w:altName w:val="Times New Roman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Liberation Mono">
    <w:altName w:val="Courier New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ans-serif">
    <w:altName w:val="Arial"/>
    <w:panose1 w:val="00000000000000000000"/>
    <w:charset w:val="01"/>
    <w:family w:val="roman"/>
    <w:pitch w:val="default"/>
    <w:sig w:usb0="00000000" w:usb1="00000000" w:usb2="00000000" w:usb3="00000000" w:csb0="00000000" w:csb1="00000000"/>
  </w:font>
  <w:font w:name="XO Thames">
    <w:panose1 w:val="02020603050405020304"/>
    <w:charset w:val="01"/>
    <w:family w:val="roman"/>
    <w:pitch w:val="default"/>
    <w:sig w:usb0="800006FF" w:usb1="0000285A" w:usb2="00000000" w:usb3="00000000" w:csb0="20000015" w:csb1="00000000"/>
  </w:font>
  <w:font w:name="Arial;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inherit">
    <w:altName w:val="Segoe Print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Montserrat;Noto Sans Arabic;No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)"/>
      <w:lvlJc w:val="left"/>
      <w:pPr>
        <w:tabs>
          <w:tab w:val="left" w:pos="0"/>
        </w:tabs>
        <w:ind w:left="360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08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180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52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24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396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468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40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120" w:hanging="180"/>
      </w:pPr>
    </w:lvl>
  </w:abstractNum>
  <w:abstractNum w:abstractNumId="1">
    <w:nsid w:val="BF205925"/>
    <w:multiLevelType w:val="multilevel"/>
    <w:tmpl w:val="BF205925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rFonts w:eastAsia="Calibri"/>
        <w:b w:val="0"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2">
    <w:nsid w:val="CF092B84"/>
    <w:multiLevelType w:val="multilevel"/>
    <w:tmpl w:val="CF092B84"/>
    <w:lvl w:ilvl="0" w:tentative="0">
      <w:start w:val="1"/>
      <w:numFmt w:val="bullet"/>
      <w:lvlText w:val=""/>
      <w:lvlJc w:val="left"/>
      <w:pPr>
        <w:tabs>
          <w:tab w:val="left" w:pos="0"/>
        </w:tabs>
        <w:ind w:left="720" w:hanging="360"/>
      </w:pPr>
      <w:rPr>
        <w:rFonts w:hint="default" w:ascii="Wingdings" w:hAnsi="Wingdings" w:cs="Wingdings"/>
      </w:rPr>
    </w:lvl>
    <w:lvl w:ilvl="1" w:tentative="0">
      <w:start w:val="1"/>
      <w:numFmt w:val="bullet"/>
      <w:lvlText w:val=""/>
      <w:lvlJc w:val="left"/>
      <w:pPr>
        <w:tabs>
          <w:tab w:val="left" w:pos="0"/>
        </w:tabs>
        <w:ind w:left="1440" w:hanging="360"/>
      </w:pPr>
      <w:rPr>
        <w:rFonts w:hint="default" w:ascii="Symbol" w:hAnsi="Symbol" w:cs="Symbol"/>
      </w:rPr>
    </w:lvl>
    <w:lvl w:ilvl="2" w:tentative="0">
      <w:start w:val="1"/>
      <w:numFmt w:val="bullet"/>
      <w:lvlText w:val=""/>
      <w:lvlJc w:val="left"/>
      <w:pPr>
        <w:tabs>
          <w:tab w:val="left" w:pos="0"/>
        </w:tabs>
        <w:ind w:left="2160" w:hanging="360"/>
      </w:pPr>
      <w:rPr>
        <w:rFonts w:hint="default" w:ascii="Wingdings" w:hAnsi="Wingdings" w:cs="Wingdings"/>
      </w:rPr>
    </w:lvl>
    <w:lvl w:ilvl="3" w:tentative="0">
      <w:start w:val="1"/>
      <w:numFmt w:val="bullet"/>
      <w:lvlText w:val=""/>
      <w:lvlJc w:val="left"/>
      <w:pPr>
        <w:tabs>
          <w:tab w:val="left" w:pos="0"/>
        </w:tabs>
        <w:ind w:left="2880" w:hanging="360"/>
      </w:pPr>
      <w:rPr>
        <w:rFonts w:hint="default" w:ascii="Symbol" w:hAnsi="Symbol" w:cs="Symbol"/>
      </w:rPr>
    </w:lvl>
    <w:lvl w:ilvl="4" w:tentative="0">
      <w:start w:val="1"/>
      <w:numFmt w:val="bullet"/>
      <w:lvlText w:val="o"/>
      <w:lvlJc w:val="left"/>
      <w:pPr>
        <w:tabs>
          <w:tab w:val="left" w:pos="0"/>
        </w:tabs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tabs>
          <w:tab w:val="left" w:pos="0"/>
        </w:tabs>
        <w:ind w:left="4320" w:hanging="360"/>
      </w:pPr>
      <w:rPr>
        <w:rFonts w:hint="default" w:ascii="Wingdings" w:hAnsi="Wingdings" w:cs="Wingdings"/>
      </w:rPr>
    </w:lvl>
    <w:lvl w:ilvl="6" w:tentative="0">
      <w:start w:val="1"/>
      <w:numFmt w:val="bullet"/>
      <w:lvlText w:val=""/>
      <w:lvlJc w:val="left"/>
      <w:pPr>
        <w:tabs>
          <w:tab w:val="left" w:pos="0"/>
        </w:tabs>
        <w:ind w:left="5040" w:hanging="360"/>
      </w:pPr>
      <w:rPr>
        <w:rFonts w:hint="default" w:ascii="Symbol" w:hAnsi="Symbol" w:cs="Symbol"/>
      </w:rPr>
    </w:lvl>
    <w:lvl w:ilvl="7" w:tentative="0">
      <w:start w:val="1"/>
      <w:numFmt w:val="bullet"/>
      <w:lvlText w:val="o"/>
      <w:lvlJc w:val="left"/>
      <w:pPr>
        <w:tabs>
          <w:tab w:val="left" w:pos="0"/>
        </w:tabs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tabs>
          <w:tab w:val="left" w:pos="0"/>
        </w:tabs>
        <w:ind w:left="6480" w:hanging="360"/>
      </w:pPr>
      <w:rPr>
        <w:rFonts w:hint="default" w:ascii="Wingdings" w:hAnsi="Wingdings" w:cs="Wingdings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4">
    <w:nsid w:val="03D62ECE"/>
    <w:multiLevelType w:val="multilevel"/>
    <w:tmpl w:val="03D62ECE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5">
    <w:nsid w:val="25B654F3"/>
    <w:multiLevelType w:val="multilevel"/>
    <w:tmpl w:val="25B654F3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abstractNum w:abstractNumId="6">
    <w:nsid w:val="59ADCABA"/>
    <w:multiLevelType w:val="multilevel"/>
    <w:tmpl w:val="59ADCABA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b/>
      </w:r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documentProtection w:enforcement="0"/>
  <w:defaultTabStop w:val="708"/>
  <w:autoHyphenation/>
  <w:footnotePr>
    <w:footnote w:id="0"/>
    <w:footnote w:id="1"/>
  </w:footnotePr>
  <w:endnotePr>
    <w:endnote w:id="0"/>
    <w:endnote w:id="1"/>
  </w:endnotePr>
  <w:compat>
    <w:doNotExpandShiftReturn/>
    <w:compatSetting w:name="compatibilityMode" w:uri="http://schemas.microsoft.com/office/word" w:val="12"/>
  </w:compat>
  <w:rsids>
    <w:rsidRoot w:val="00000000"/>
    <w:rsid w:val="047F6D41"/>
    <w:rsid w:val="58C1520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widowControl/>
      <w:suppressAutoHyphens/>
      <w:bidi w:val="0"/>
      <w:spacing w:before="0" w:after="200" w:line="276" w:lineRule="auto"/>
      <w:jc w:val="left"/>
    </w:pPr>
    <w:rPr>
      <w:rFonts w:asciiTheme="minorHAnsi" w:hAnsiTheme="minorHAnsi" w:eastAsiaTheme="minorHAnsi" w:cstheme="minorBidi"/>
      <w:color w:val="auto"/>
      <w:kern w:val="0"/>
      <w:sz w:val="22"/>
      <w:szCs w:val="22"/>
      <w:lang w:val="ru-RU" w:eastAsia="en-US" w:bidi="ar-SA"/>
    </w:rPr>
  </w:style>
  <w:style w:type="paragraph" w:styleId="2">
    <w:name w:val="heading 1"/>
    <w:basedOn w:val="3"/>
    <w:next w:val="4"/>
    <w:qFormat/>
    <w:uiPriority w:val="0"/>
    <w:pPr>
      <w:numPr>
        <w:ilvl w:val="0"/>
        <w:numId w:val="1"/>
      </w:numPr>
      <w:spacing w:before="240" w:after="120"/>
      <w:outlineLvl w:val="0"/>
    </w:pPr>
    <w:rPr>
      <w:b/>
      <w:bCs/>
      <w:sz w:val="36"/>
      <w:szCs w:val="36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">
    <w:name w:val="Заголовок"/>
    <w:basedOn w:val="1"/>
    <w:next w:val="4"/>
    <w:qFormat/>
    <w:uiPriority w:val="0"/>
    <w:pPr>
      <w:keepNext/>
      <w:spacing w:before="240" w:after="120"/>
    </w:pPr>
    <w:rPr>
      <w:rFonts w:ascii="Liberation Sans" w:hAnsi="Liberation Sans" w:eastAsia="Droid Sans Fallback" w:cs="Droid Sans Devanagari"/>
      <w:sz w:val="28"/>
      <w:szCs w:val="28"/>
    </w:rPr>
  </w:style>
  <w:style w:type="paragraph" w:styleId="4">
    <w:name w:val="Body Text"/>
    <w:basedOn w:val="1"/>
    <w:uiPriority w:val="0"/>
    <w:pPr>
      <w:spacing w:before="0" w:after="140" w:line="276" w:lineRule="auto"/>
    </w:pPr>
  </w:style>
  <w:style w:type="paragraph" w:styleId="7">
    <w:name w:val="caption"/>
    <w:basedOn w:val="1"/>
    <w:qFormat/>
    <w:uiPriority w:val="0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8">
    <w:name w:val="List"/>
    <w:basedOn w:val="4"/>
    <w:uiPriority w:val="0"/>
    <w:rPr>
      <w:rFonts w:cs="Droid Sans Devanagari"/>
    </w:rPr>
  </w:style>
  <w:style w:type="paragraph" w:styleId="9">
    <w:name w:val="Normal (Web)"/>
    <w:semiHidden/>
    <w:unhideWhenUsed/>
    <w:qFormat/>
    <w:uiPriority w:val="99"/>
    <w:pPr>
      <w:widowControl/>
      <w:suppressAutoHyphens/>
      <w:bidi w:val="0"/>
      <w:spacing w:beforeAutospacing="1" w:afterAutospacing="1"/>
      <w:ind w:left="0" w:right="0" w:firstLine="0"/>
      <w:jc w:val="left"/>
    </w:pPr>
    <w:rPr>
      <w:rFonts w:ascii="Times New Roman" w:hAnsi="Times New Roman" w:eastAsia="SimSun" w:cs="Times New Roman"/>
      <w:color w:val="auto"/>
      <w:kern w:val="0"/>
      <w:sz w:val="24"/>
      <w:szCs w:val="24"/>
      <w:lang w:val="en-US" w:eastAsia="zh-CN" w:bidi="ar"/>
    </w:rPr>
  </w:style>
  <w:style w:type="table" w:styleId="10">
    <w:name w:val="Table Grid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Выделение1"/>
    <w:qFormat/>
    <w:uiPriority w:val="0"/>
    <w:rPr>
      <w:i/>
      <w:iCs/>
    </w:rPr>
  </w:style>
  <w:style w:type="paragraph" w:customStyle="1" w:styleId="12">
    <w:name w:val="Указатель1"/>
    <w:basedOn w:val="1"/>
    <w:qFormat/>
    <w:uiPriority w:val="0"/>
    <w:pPr>
      <w:suppressLineNumbers/>
    </w:pPr>
    <w:rPr>
      <w:rFonts w:cs="Droid Sans Devanagari"/>
    </w:rPr>
  </w:style>
  <w:style w:type="paragraph" w:styleId="13">
    <w:name w:val="List Paragraph"/>
    <w:basedOn w:val="1"/>
    <w:qFormat/>
    <w:uiPriority w:val="34"/>
    <w:pPr>
      <w:spacing w:before="0" w:after="200"/>
      <w:ind w:left="720" w:firstLine="0"/>
      <w:contextualSpacing/>
    </w:pPr>
  </w:style>
  <w:style w:type="paragraph" w:customStyle="1" w:styleId="14">
    <w:name w:val="Объект без заливки"/>
    <w:basedOn w:val="1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  <w:u w:val="none"/>
    </w:rPr>
  </w:style>
  <w:style w:type="paragraph" w:customStyle="1" w:styleId="15">
    <w:name w:val="Объект без заливки и линий"/>
    <w:basedOn w:val="1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  <w:u w:val="none"/>
    </w:rPr>
  </w:style>
  <w:style w:type="paragraph" w:customStyle="1" w:styleId="16">
    <w:name w:val="A4"/>
    <w:basedOn w:val="17"/>
    <w:qFormat/>
    <w:uiPriority w:val="0"/>
    <w:rPr>
      <w:rFonts w:ascii="Noto Sans" w:hAnsi="Noto Sans"/>
      <w:sz w:val="36"/>
    </w:rPr>
  </w:style>
  <w:style w:type="paragraph" w:customStyle="1" w:styleId="17">
    <w:name w:val="Текст1"/>
    <w:basedOn w:val="7"/>
    <w:qFormat/>
    <w:uiPriority w:val="0"/>
  </w:style>
  <w:style w:type="paragraph" w:customStyle="1" w:styleId="18">
    <w:name w:val="Заглавие А4"/>
    <w:basedOn w:val="16"/>
    <w:qFormat/>
    <w:uiPriority w:val="0"/>
    <w:rPr>
      <w:rFonts w:ascii="Noto Sans" w:hAnsi="Noto Sans"/>
      <w:sz w:val="87"/>
    </w:rPr>
  </w:style>
  <w:style w:type="paragraph" w:customStyle="1" w:styleId="19">
    <w:name w:val="Заголовок А4"/>
    <w:basedOn w:val="16"/>
    <w:qFormat/>
    <w:uiPriority w:val="0"/>
    <w:rPr>
      <w:rFonts w:ascii="Noto Sans" w:hAnsi="Noto Sans"/>
      <w:sz w:val="48"/>
    </w:rPr>
  </w:style>
  <w:style w:type="paragraph" w:customStyle="1" w:styleId="20">
    <w:name w:val="Текст А4"/>
    <w:basedOn w:val="16"/>
    <w:qFormat/>
    <w:uiPriority w:val="0"/>
    <w:rPr>
      <w:rFonts w:ascii="Noto Sans" w:hAnsi="Noto Sans"/>
      <w:sz w:val="36"/>
    </w:rPr>
  </w:style>
  <w:style w:type="paragraph" w:customStyle="1" w:styleId="21">
    <w:name w:val="A0"/>
    <w:basedOn w:val="17"/>
    <w:qFormat/>
    <w:uiPriority w:val="0"/>
    <w:rPr>
      <w:rFonts w:ascii="Noto Sans" w:hAnsi="Noto Sans"/>
      <w:sz w:val="95"/>
    </w:rPr>
  </w:style>
  <w:style w:type="paragraph" w:customStyle="1" w:styleId="22">
    <w:name w:val="Заглавие А0"/>
    <w:basedOn w:val="21"/>
    <w:qFormat/>
    <w:uiPriority w:val="0"/>
    <w:rPr>
      <w:rFonts w:ascii="Noto Sans" w:hAnsi="Noto Sans"/>
      <w:sz w:val="191"/>
    </w:rPr>
  </w:style>
  <w:style w:type="paragraph" w:customStyle="1" w:styleId="23">
    <w:name w:val="Заголовок А0"/>
    <w:basedOn w:val="21"/>
    <w:qFormat/>
    <w:uiPriority w:val="0"/>
    <w:rPr>
      <w:rFonts w:ascii="Noto Sans" w:hAnsi="Noto Sans"/>
      <w:sz w:val="143"/>
    </w:rPr>
  </w:style>
  <w:style w:type="paragraph" w:customStyle="1" w:styleId="24">
    <w:name w:val="Текст А0"/>
    <w:basedOn w:val="21"/>
    <w:qFormat/>
    <w:uiPriority w:val="0"/>
    <w:rPr>
      <w:rFonts w:ascii="Noto Sans" w:hAnsi="Noto Sans"/>
      <w:sz w:val="95"/>
    </w:rPr>
  </w:style>
  <w:style w:type="paragraph" w:customStyle="1" w:styleId="25">
    <w:name w:val="Графика"/>
    <w:qFormat/>
    <w:uiPriority w:val="0"/>
    <w:pPr>
      <w:widowControl/>
      <w:suppressAutoHyphens/>
      <w:bidi w:val="0"/>
      <w:spacing w:before="0" w:after="0"/>
      <w:jc w:val="left"/>
    </w:pPr>
    <w:rPr>
      <w:rFonts w:ascii="Liberation Sans" w:hAnsi="Liberation Sans" w:eastAsia="DejaVu Sans" w:cs="Liberation Sans"/>
      <w:color w:val="auto"/>
      <w:kern w:val="0"/>
      <w:sz w:val="36"/>
      <w:szCs w:val="24"/>
      <w:lang w:val="ru-RU" w:eastAsia="zh-CN" w:bidi="hi-IN"/>
    </w:rPr>
  </w:style>
  <w:style w:type="paragraph" w:customStyle="1" w:styleId="26">
    <w:name w:val="Фигуры"/>
    <w:basedOn w:val="25"/>
    <w:qFormat/>
    <w:uiPriority w:val="0"/>
    <w:rPr>
      <w:rFonts w:ascii="Liberation Sans" w:hAnsi="Liberation Sans"/>
      <w:b/>
      <w:sz w:val="28"/>
    </w:rPr>
  </w:style>
  <w:style w:type="paragraph" w:customStyle="1" w:styleId="27">
    <w:name w:val="Заливка"/>
    <w:basedOn w:val="26"/>
    <w:qFormat/>
    <w:uiPriority w:val="0"/>
    <w:rPr>
      <w:rFonts w:ascii="Liberation Sans" w:hAnsi="Liberation Sans"/>
      <w:sz w:val="28"/>
    </w:rPr>
  </w:style>
  <w:style w:type="paragraph" w:customStyle="1" w:styleId="28">
    <w:name w:val="Заливка синим"/>
    <w:basedOn w:val="27"/>
    <w:qFormat/>
    <w:uiPriority w:val="0"/>
    <w:rPr>
      <w:rFonts w:ascii="Liberation Sans" w:hAnsi="Liberation Sans"/>
      <w:color w:val="FFFFFF"/>
      <w:sz w:val="28"/>
    </w:rPr>
  </w:style>
  <w:style w:type="paragraph" w:customStyle="1" w:styleId="29">
    <w:name w:val="Заливка зелёным"/>
    <w:basedOn w:val="27"/>
    <w:qFormat/>
    <w:uiPriority w:val="0"/>
    <w:rPr>
      <w:rFonts w:ascii="Liberation Sans" w:hAnsi="Liberation Sans"/>
      <w:color w:val="FFFFFF"/>
      <w:sz w:val="28"/>
    </w:rPr>
  </w:style>
  <w:style w:type="paragraph" w:customStyle="1" w:styleId="30">
    <w:name w:val="Заливка красным"/>
    <w:basedOn w:val="27"/>
    <w:qFormat/>
    <w:uiPriority w:val="0"/>
    <w:rPr>
      <w:rFonts w:ascii="Liberation Sans" w:hAnsi="Liberation Sans"/>
      <w:color w:val="FFFFFF"/>
      <w:sz w:val="28"/>
    </w:rPr>
  </w:style>
  <w:style w:type="paragraph" w:customStyle="1" w:styleId="31">
    <w:name w:val="Заливка жёлтым"/>
    <w:basedOn w:val="27"/>
    <w:qFormat/>
    <w:uiPriority w:val="0"/>
    <w:rPr>
      <w:rFonts w:ascii="Liberation Sans" w:hAnsi="Liberation Sans"/>
      <w:color w:val="FFFFFF"/>
      <w:sz w:val="28"/>
    </w:rPr>
  </w:style>
  <w:style w:type="paragraph" w:customStyle="1" w:styleId="32">
    <w:name w:val="Контур"/>
    <w:basedOn w:val="26"/>
    <w:qFormat/>
    <w:uiPriority w:val="0"/>
    <w:rPr>
      <w:rFonts w:ascii="Liberation Sans" w:hAnsi="Liberation Sans"/>
      <w:sz w:val="28"/>
    </w:rPr>
  </w:style>
  <w:style w:type="paragraph" w:customStyle="1" w:styleId="33">
    <w:name w:val="Контур синий"/>
    <w:basedOn w:val="32"/>
    <w:qFormat/>
    <w:uiPriority w:val="0"/>
    <w:rPr>
      <w:rFonts w:ascii="Liberation Sans" w:hAnsi="Liberation Sans"/>
      <w:color w:val="355269"/>
      <w:sz w:val="28"/>
    </w:rPr>
  </w:style>
  <w:style w:type="paragraph" w:customStyle="1" w:styleId="34">
    <w:name w:val="Контур зеленый"/>
    <w:basedOn w:val="32"/>
    <w:qFormat/>
    <w:uiPriority w:val="0"/>
    <w:rPr>
      <w:rFonts w:ascii="Liberation Sans" w:hAnsi="Liberation Sans"/>
      <w:color w:val="127622"/>
      <w:sz w:val="28"/>
    </w:rPr>
  </w:style>
  <w:style w:type="paragraph" w:customStyle="1" w:styleId="35">
    <w:name w:val="Контур красный"/>
    <w:basedOn w:val="32"/>
    <w:qFormat/>
    <w:uiPriority w:val="0"/>
    <w:rPr>
      <w:rFonts w:ascii="Liberation Sans" w:hAnsi="Liberation Sans"/>
      <w:color w:val="C9211E"/>
      <w:sz w:val="28"/>
    </w:rPr>
  </w:style>
  <w:style w:type="paragraph" w:customStyle="1" w:styleId="36">
    <w:name w:val="Контур жёлтый"/>
    <w:basedOn w:val="32"/>
    <w:qFormat/>
    <w:uiPriority w:val="0"/>
    <w:rPr>
      <w:rFonts w:ascii="Liberation Sans" w:hAnsi="Liberation Sans"/>
      <w:color w:val="B47804"/>
      <w:sz w:val="28"/>
    </w:rPr>
  </w:style>
  <w:style w:type="paragraph" w:customStyle="1" w:styleId="37">
    <w:name w:val="Линии"/>
    <w:basedOn w:val="25"/>
    <w:qFormat/>
    <w:uiPriority w:val="0"/>
    <w:rPr>
      <w:rFonts w:ascii="Liberation Sans" w:hAnsi="Liberation Sans"/>
      <w:sz w:val="36"/>
    </w:rPr>
  </w:style>
  <w:style w:type="paragraph" w:customStyle="1" w:styleId="38">
    <w:name w:val="Стрелки"/>
    <w:basedOn w:val="37"/>
    <w:qFormat/>
    <w:uiPriority w:val="0"/>
    <w:rPr>
      <w:rFonts w:ascii="Liberation Sans" w:hAnsi="Liberation Sans"/>
      <w:sz w:val="36"/>
    </w:rPr>
  </w:style>
  <w:style w:type="paragraph" w:customStyle="1" w:styleId="39">
    <w:name w:val="Штриховая линия"/>
    <w:basedOn w:val="37"/>
    <w:qFormat/>
    <w:uiPriority w:val="0"/>
    <w:rPr>
      <w:rFonts w:ascii="Liberation Sans" w:hAnsi="Liberation Sans"/>
      <w:sz w:val="36"/>
    </w:rPr>
  </w:style>
  <w:style w:type="paragraph" w:customStyle="1" w:styleId="40">
    <w:name w:val="Титульный слайд~LT~Gliederung 1"/>
    <w:qFormat/>
    <w:uiPriority w:val="0"/>
    <w:pPr>
      <w:widowControl/>
      <w:suppressAutoHyphens/>
      <w:bidi w:val="0"/>
      <w:spacing w:before="283" w:after="0" w:line="200" w:lineRule="atLeast"/>
      <w:jc w:val="left"/>
    </w:pPr>
    <w:rPr>
      <w:rFonts w:ascii="Droid Sans Devanagari" w:hAnsi="Droid Sans Devanagari" w:eastAsia="DejaVu Sans" w:cs="Liberation Sans"/>
      <w:color w:val="000000"/>
      <w:spacing w:val="0"/>
      <w:kern w:val="2"/>
      <w:sz w:val="64"/>
      <w:szCs w:val="24"/>
      <w:u w:val="none"/>
      <w:lang w:val="ru-RU" w:eastAsia="zh-CN" w:bidi="hi-IN"/>
    </w:rPr>
  </w:style>
  <w:style w:type="paragraph" w:customStyle="1" w:styleId="41">
    <w:name w:val="Титульный слайд~LT~Gliederung 2"/>
    <w:basedOn w:val="40"/>
    <w:qFormat/>
    <w:uiPriority w:val="0"/>
    <w:pPr>
      <w:bidi w:val="0"/>
      <w:spacing w:before="22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8"/>
      <w:u w:val="none"/>
    </w:rPr>
  </w:style>
  <w:style w:type="paragraph" w:customStyle="1" w:styleId="42">
    <w:name w:val="Титульный слайд~LT~Gliederung 3"/>
    <w:basedOn w:val="41"/>
    <w:qFormat/>
    <w:uiPriority w:val="0"/>
    <w:pPr>
      <w:bidi w:val="0"/>
      <w:spacing w:before="170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43">
    <w:name w:val="Титульный слайд~LT~Gliederung 4"/>
    <w:basedOn w:val="42"/>
    <w:qFormat/>
    <w:uiPriority w:val="0"/>
    <w:pPr>
      <w:bidi w:val="0"/>
      <w:spacing w:before="113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44">
    <w:name w:val="Титульный слайд~LT~Gliederung 5"/>
    <w:basedOn w:val="43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45">
    <w:name w:val="Титульный слайд~LT~Gliederung 6"/>
    <w:basedOn w:val="44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46">
    <w:name w:val="Титульный слайд~LT~Gliederung 7"/>
    <w:basedOn w:val="45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47">
    <w:name w:val="Титульный слайд~LT~Gliederung 8"/>
    <w:basedOn w:val="46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48">
    <w:name w:val="Титульный слайд~LT~Gliederung 9"/>
    <w:basedOn w:val="47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49">
    <w:name w:val="Титульный слайд~LT~Titel"/>
    <w:qFormat/>
    <w:uiPriority w:val="0"/>
    <w:pPr>
      <w:widowControl/>
      <w:suppressAutoHyphens/>
      <w:bidi w:val="0"/>
      <w:spacing w:before="0" w:after="0" w:line="200" w:lineRule="atLeast"/>
      <w:jc w:val="left"/>
    </w:pPr>
    <w:rPr>
      <w:rFonts w:ascii="Droid Sans Devanagari" w:hAnsi="Droid Sans Devanagari" w:eastAsia="DejaVu Sans" w:cs="Liberation Sans"/>
      <w:color w:val="000000"/>
      <w:spacing w:val="0"/>
      <w:kern w:val="2"/>
      <w:sz w:val="36"/>
      <w:szCs w:val="24"/>
      <w:u w:val="none"/>
      <w:lang w:val="ru-RU" w:eastAsia="zh-CN" w:bidi="hi-IN"/>
    </w:rPr>
  </w:style>
  <w:style w:type="paragraph" w:customStyle="1" w:styleId="50">
    <w:name w:val="Титульный слайд~LT~Untertitel"/>
    <w:qFormat/>
    <w:uiPriority w:val="0"/>
    <w:pPr>
      <w:widowControl/>
      <w:suppressAutoHyphens/>
      <w:bidi w:val="0"/>
      <w:spacing w:before="0" w:after="0"/>
      <w:jc w:val="center"/>
    </w:pPr>
    <w:rPr>
      <w:rFonts w:ascii="Droid Sans Devanagari" w:hAnsi="Droid Sans Devanagari" w:eastAsia="DejaVu Sans" w:cs="Liberation Sans"/>
      <w:color w:val="auto"/>
      <w:kern w:val="2"/>
      <w:sz w:val="64"/>
      <w:szCs w:val="24"/>
      <w:u w:val="none"/>
      <w:lang w:val="ru-RU" w:eastAsia="zh-CN" w:bidi="hi-IN"/>
    </w:rPr>
  </w:style>
  <w:style w:type="paragraph" w:customStyle="1" w:styleId="51">
    <w:name w:val="Титульный слайд~LT~Notizen"/>
    <w:qFormat/>
    <w:uiPriority w:val="0"/>
    <w:pPr>
      <w:widowControl/>
      <w:suppressAutoHyphens/>
      <w:bidi w:val="0"/>
      <w:spacing w:before="0" w:after="0"/>
      <w:ind w:left="340" w:hanging="340"/>
      <w:jc w:val="left"/>
    </w:pPr>
    <w:rPr>
      <w:rFonts w:ascii="Droid Sans Devanagari" w:hAnsi="Droid Sans Devanagari" w:eastAsia="DejaVu Sans" w:cs="Liberation Sans"/>
      <w:color w:val="auto"/>
      <w:kern w:val="2"/>
      <w:sz w:val="40"/>
      <w:szCs w:val="24"/>
      <w:u w:val="none"/>
      <w:lang w:val="ru-RU" w:eastAsia="zh-CN" w:bidi="hi-IN"/>
    </w:rPr>
  </w:style>
  <w:style w:type="paragraph" w:customStyle="1" w:styleId="52">
    <w:name w:val="Титульный слайд~LT~Hintergrundobjekte"/>
    <w:qFormat/>
    <w:uiPriority w:val="0"/>
    <w:pPr>
      <w:widowControl/>
      <w:suppressAutoHyphens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zh-CN" w:bidi="hi-IN"/>
    </w:rPr>
  </w:style>
  <w:style w:type="paragraph" w:customStyle="1" w:styleId="53">
    <w:name w:val="Титульный слайд~LT~Hintergrund"/>
    <w:qFormat/>
    <w:uiPriority w:val="0"/>
    <w:pPr>
      <w:widowControl/>
      <w:suppressAutoHyphens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zh-CN" w:bidi="hi-IN"/>
    </w:rPr>
  </w:style>
  <w:style w:type="paragraph" w:customStyle="1" w:styleId="54">
    <w:name w:val="default"/>
    <w:qFormat/>
    <w:uiPriority w:val="0"/>
    <w:pPr>
      <w:widowControl/>
      <w:suppressAutoHyphens/>
      <w:bidi w:val="0"/>
      <w:spacing w:before="0" w:after="0" w:line="200" w:lineRule="atLeast"/>
      <w:jc w:val="left"/>
    </w:pPr>
    <w:rPr>
      <w:rFonts w:ascii="Droid Sans Devanagari" w:hAnsi="Droid Sans Devanagari" w:eastAsia="DejaVu Sans" w:cs="Liberation Sans"/>
      <w:color w:val="auto"/>
      <w:kern w:val="2"/>
      <w:sz w:val="36"/>
      <w:szCs w:val="24"/>
      <w:lang w:val="ru-RU" w:eastAsia="zh-CN" w:bidi="hi-IN"/>
    </w:rPr>
  </w:style>
  <w:style w:type="paragraph" w:customStyle="1" w:styleId="55">
    <w:name w:val="gray1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56">
    <w:name w:val="gray2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57">
    <w:name w:val="gray3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58">
    <w:name w:val="bw1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59">
    <w:name w:val="bw2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60">
    <w:name w:val="bw3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61">
    <w:name w:val="orange1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62">
    <w:name w:val="orange2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63">
    <w:name w:val="orange3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64">
    <w:name w:val="turquoise1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65">
    <w:name w:val="turquoise2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66">
    <w:name w:val="turquoise3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67">
    <w:name w:val="blue1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68">
    <w:name w:val="blue2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69">
    <w:name w:val="blue3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70">
    <w:name w:val="sun1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71">
    <w:name w:val="sun2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72">
    <w:name w:val="sun3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73">
    <w:name w:val="earth1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74">
    <w:name w:val="earth2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75">
    <w:name w:val="earth3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76">
    <w:name w:val="green1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77">
    <w:name w:val="green2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78">
    <w:name w:val="green3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79">
    <w:name w:val="seetang1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80">
    <w:name w:val="seetang2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81">
    <w:name w:val="seetang3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82">
    <w:name w:val="lightblue1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83">
    <w:name w:val="lightblue2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84">
    <w:name w:val="lightblue3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85">
    <w:name w:val="yellow1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86">
    <w:name w:val="yellow2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87">
    <w:name w:val="yellow3"/>
    <w:basedOn w:val="54"/>
    <w:qFormat/>
    <w:uiPriority w:val="0"/>
    <w:pPr>
      <w:spacing w:before="0" w:after="0" w:line="200" w:lineRule="atLeast"/>
    </w:pPr>
    <w:rPr>
      <w:rFonts w:ascii="Droid Sans Devanagari" w:hAnsi="Droid Sans Devanagari"/>
      <w:color w:val="auto"/>
      <w:kern w:val="2"/>
      <w:sz w:val="36"/>
    </w:rPr>
  </w:style>
  <w:style w:type="paragraph" w:customStyle="1" w:styleId="88">
    <w:name w:val="Объекты фона"/>
    <w:qFormat/>
    <w:uiPriority w:val="0"/>
    <w:pPr>
      <w:widowControl/>
      <w:suppressAutoHyphens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zh-CN" w:bidi="hi-IN"/>
    </w:rPr>
  </w:style>
  <w:style w:type="paragraph" w:customStyle="1" w:styleId="89">
    <w:name w:val="Фон"/>
    <w:qFormat/>
    <w:uiPriority w:val="0"/>
    <w:pPr>
      <w:widowControl/>
      <w:suppressAutoHyphens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zh-CN" w:bidi="hi-IN"/>
    </w:rPr>
  </w:style>
  <w:style w:type="paragraph" w:customStyle="1" w:styleId="90">
    <w:name w:val="Примечания"/>
    <w:qFormat/>
    <w:uiPriority w:val="0"/>
    <w:pPr>
      <w:widowControl/>
      <w:suppressAutoHyphens/>
      <w:bidi w:val="0"/>
      <w:spacing w:before="0" w:after="0"/>
      <w:ind w:left="340" w:hanging="340"/>
      <w:jc w:val="left"/>
    </w:pPr>
    <w:rPr>
      <w:rFonts w:ascii="Droid Sans Devanagari" w:hAnsi="Droid Sans Devanagari" w:eastAsia="DejaVu Sans" w:cs="Liberation Sans"/>
      <w:color w:val="auto"/>
      <w:kern w:val="2"/>
      <w:sz w:val="40"/>
      <w:szCs w:val="24"/>
      <w:u w:val="none"/>
      <w:lang w:val="ru-RU" w:eastAsia="zh-CN" w:bidi="hi-IN"/>
    </w:rPr>
  </w:style>
  <w:style w:type="paragraph" w:customStyle="1" w:styleId="91">
    <w:name w:val="Структура 1"/>
    <w:qFormat/>
    <w:uiPriority w:val="0"/>
    <w:pPr>
      <w:widowControl/>
      <w:suppressAutoHyphens/>
      <w:bidi w:val="0"/>
      <w:spacing w:before="283" w:after="0" w:line="200" w:lineRule="atLeast"/>
      <w:jc w:val="left"/>
    </w:pPr>
    <w:rPr>
      <w:rFonts w:ascii="Droid Sans Devanagari" w:hAnsi="Droid Sans Devanagari" w:eastAsia="DejaVu Sans" w:cs="Liberation Sans"/>
      <w:color w:val="000000"/>
      <w:spacing w:val="0"/>
      <w:kern w:val="2"/>
      <w:sz w:val="64"/>
      <w:szCs w:val="24"/>
      <w:u w:val="none"/>
      <w:lang w:val="ru-RU" w:eastAsia="zh-CN" w:bidi="hi-IN"/>
    </w:rPr>
  </w:style>
  <w:style w:type="paragraph" w:customStyle="1" w:styleId="92">
    <w:name w:val="Структура 2"/>
    <w:basedOn w:val="91"/>
    <w:qFormat/>
    <w:uiPriority w:val="0"/>
    <w:pPr>
      <w:bidi w:val="0"/>
      <w:spacing w:before="22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8"/>
      <w:u w:val="none"/>
    </w:rPr>
  </w:style>
  <w:style w:type="paragraph" w:customStyle="1" w:styleId="93">
    <w:name w:val="Структура 3"/>
    <w:basedOn w:val="92"/>
    <w:qFormat/>
    <w:uiPriority w:val="0"/>
    <w:pPr>
      <w:bidi w:val="0"/>
      <w:spacing w:before="170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94">
    <w:name w:val="Структура 4"/>
    <w:basedOn w:val="93"/>
    <w:qFormat/>
    <w:uiPriority w:val="0"/>
    <w:pPr>
      <w:bidi w:val="0"/>
      <w:spacing w:before="113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95">
    <w:name w:val="Структура 5"/>
    <w:basedOn w:val="94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96">
    <w:name w:val="Структура 6"/>
    <w:basedOn w:val="95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97">
    <w:name w:val="Структура 7"/>
    <w:basedOn w:val="96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98">
    <w:name w:val="Структура 8"/>
    <w:basedOn w:val="97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99">
    <w:name w:val="Структура 9"/>
    <w:basedOn w:val="98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100">
    <w:name w:val="Заголовок и объект~LT~Gliederung 1"/>
    <w:qFormat/>
    <w:uiPriority w:val="0"/>
    <w:pPr>
      <w:widowControl/>
      <w:suppressAutoHyphens/>
      <w:bidi w:val="0"/>
      <w:spacing w:before="283" w:after="0" w:line="200" w:lineRule="atLeast"/>
      <w:jc w:val="left"/>
    </w:pPr>
    <w:rPr>
      <w:rFonts w:ascii="Droid Sans Devanagari" w:hAnsi="Droid Sans Devanagari" w:eastAsia="DejaVu Sans" w:cs="Liberation Sans"/>
      <w:color w:val="000000"/>
      <w:spacing w:val="0"/>
      <w:kern w:val="2"/>
      <w:sz w:val="64"/>
      <w:szCs w:val="24"/>
      <w:u w:val="none"/>
      <w:lang w:val="ru-RU" w:eastAsia="zh-CN" w:bidi="hi-IN"/>
    </w:rPr>
  </w:style>
  <w:style w:type="paragraph" w:customStyle="1" w:styleId="101">
    <w:name w:val="Заголовок и объект~LT~Gliederung 2"/>
    <w:basedOn w:val="100"/>
    <w:qFormat/>
    <w:uiPriority w:val="0"/>
    <w:pPr>
      <w:bidi w:val="0"/>
      <w:spacing w:before="22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8"/>
      <w:u w:val="none"/>
    </w:rPr>
  </w:style>
  <w:style w:type="paragraph" w:customStyle="1" w:styleId="102">
    <w:name w:val="Заголовок и объект~LT~Gliederung 3"/>
    <w:basedOn w:val="101"/>
    <w:qFormat/>
    <w:uiPriority w:val="0"/>
    <w:pPr>
      <w:bidi w:val="0"/>
      <w:spacing w:before="170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103">
    <w:name w:val="Заголовок и объект~LT~Gliederung 4"/>
    <w:basedOn w:val="102"/>
    <w:qFormat/>
    <w:uiPriority w:val="0"/>
    <w:pPr>
      <w:bidi w:val="0"/>
      <w:spacing w:before="113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104">
    <w:name w:val="Заголовок и объект~LT~Gliederung 5"/>
    <w:basedOn w:val="103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105">
    <w:name w:val="Заголовок и объект~LT~Gliederung 6"/>
    <w:basedOn w:val="104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106">
    <w:name w:val="Заголовок и объект~LT~Gliederung 7"/>
    <w:basedOn w:val="105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107">
    <w:name w:val="Заголовок и объект~LT~Gliederung 8"/>
    <w:basedOn w:val="106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108">
    <w:name w:val="Заголовок и объект~LT~Gliederung 9"/>
    <w:basedOn w:val="107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109">
    <w:name w:val="Заголовок и объект~LT~Titel"/>
    <w:qFormat/>
    <w:uiPriority w:val="0"/>
    <w:pPr>
      <w:widowControl/>
      <w:suppressAutoHyphens/>
      <w:bidi w:val="0"/>
      <w:spacing w:before="0" w:after="0" w:line="200" w:lineRule="atLeast"/>
      <w:jc w:val="left"/>
    </w:pPr>
    <w:rPr>
      <w:rFonts w:ascii="Droid Sans Devanagari" w:hAnsi="Droid Sans Devanagari" w:eastAsia="DejaVu Sans" w:cs="Liberation Sans"/>
      <w:color w:val="000000"/>
      <w:spacing w:val="0"/>
      <w:kern w:val="2"/>
      <w:sz w:val="36"/>
      <w:szCs w:val="24"/>
      <w:u w:val="none"/>
      <w:lang w:val="ru-RU" w:eastAsia="zh-CN" w:bidi="hi-IN"/>
    </w:rPr>
  </w:style>
  <w:style w:type="paragraph" w:customStyle="1" w:styleId="110">
    <w:name w:val="Заголовок и объект~LT~Untertitel"/>
    <w:qFormat/>
    <w:uiPriority w:val="0"/>
    <w:pPr>
      <w:widowControl/>
      <w:suppressAutoHyphens/>
      <w:bidi w:val="0"/>
      <w:spacing w:before="0" w:after="0"/>
      <w:jc w:val="center"/>
    </w:pPr>
    <w:rPr>
      <w:rFonts w:ascii="Droid Sans Devanagari" w:hAnsi="Droid Sans Devanagari" w:eastAsia="DejaVu Sans" w:cs="Liberation Sans"/>
      <w:color w:val="auto"/>
      <w:kern w:val="2"/>
      <w:sz w:val="64"/>
      <w:szCs w:val="24"/>
      <w:u w:val="none"/>
      <w:lang w:val="ru-RU" w:eastAsia="zh-CN" w:bidi="hi-IN"/>
    </w:rPr>
  </w:style>
  <w:style w:type="paragraph" w:customStyle="1" w:styleId="111">
    <w:name w:val="Заголовок и объект~LT~Notizen"/>
    <w:qFormat/>
    <w:uiPriority w:val="0"/>
    <w:pPr>
      <w:widowControl/>
      <w:suppressAutoHyphens/>
      <w:bidi w:val="0"/>
      <w:spacing w:before="0" w:after="0"/>
      <w:ind w:left="340" w:hanging="340"/>
      <w:jc w:val="left"/>
    </w:pPr>
    <w:rPr>
      <w:rFonts w:ascii="Droid Sans Devanagari" w:hAnsi="Droid Sans Devanagari" w:eastAsia="DejaVu Sans" w:cs="Liberation Sans"/>
      <w:color w:val="auto"/>
      <w:kern w:val="2"/>
      <w:sz w:val="40"/>
      <w:szCs w:val="24"/>
      <w:u w:val="none"/>
      <w:lang w:val="ru-RU" w:eastAsia="zh-CN" w:bidi="hi-IN"/>
    </w:rPr>
  </w:style>
  <w:style w:type="paragraph" w:customStyle="1" w:styleId="112">
    <w:name w:val="Заголовок и объект~LT~Hintergrundobjekte"/>
    <w:qFormat/>
    <w:uiPriority w:val="0"/>
    <w:pPr>
      <w:widowControl/>
      <w:suppressAutoHyphens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zh-CN" w:bidi="hi-IN"/>
    </w:rPr>
  </w:style>
  <w:style w:type="paragraph" w:customStyle="1" w:styleId="113">
    <w:name w:val="Заголовок и объект~LT~Hintergrund"/>
    <w:qFormat/>
    <w:uiPriority w:val="0"/>
    <w:pPr>
      <w:widowControl/>
      <w:suppressAutoHyphens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zh-CN" w:bidi="hi-IN"/>
    </w:rPr>
  </w:style>
  <w:style w:type="paragraph" w:customStyle="1" w:styleId="114">
    <w:name w:val="Два объекта~LT~Gliederung 1"/>
    <w:qFormat/>
    <w:uiPriority w:val="0"/>
    <w:pPr>
      <w:widowControl/>
      <w:suppressAutoHyphens/>
      <w:bidi w:val="0"/>
      <w:spacing w:before="283" w:after="0" w:line="200" w:lineRule="atLeast"/>
      <w:jc w:val="left"/>
    </w:pPr>
    <w:rPr>
      <w:rFonts w:ascii="Droid Sans Devanagari" w:hAnsi="Droid Sans Devanagari" w:eastAsia="DejaVu Sans" w:cs="Liberation Sans"/>
      <w:color w:val="000000"/>
      <w:spacing w:val="0"/>
      <w:kern w:val="2"/>
      <w:sz w:val="64"/>
      <w:szCs w:val="24"/>
      <w:u w:val="none"/>
      <w:lang w:val="ru-RU" w:eastAsia="zh-CN" w:bidi="hi-IN"/>
    </w:rPr>
  </w:style>
  <w:style w:type="paragraph" w:customStyle="1" w:styleId="115">
    <w:name w:val="Два объекта~LT~Gliederung 2"/>
    <w:basedOn w:val="114"/>
    <w:qFormat/>
    <w:uiPriority w:val="0"/>
    <w:pPr>
      <w:bidi w:val="0"/>
      <w:spacing w:before="22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8"/>
      <w:u w:val="none"/>
    </w:rPr>
  </w:style>
  <w:style w:type="paragraph" w:customStyle="1" w:styleId="116">
    <w:name w:val="Два объекта~LT~Gliederung 3"/>
    <w:basedOn w:val="115"/>
    <w:qFormat/>
    <w:uiPriority w:val="0"/>
    <w:pPr>
      <w:bidi w:val="0"/>
      <w:spacing w:before="170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117">
    <w:name w:val="Два объекта~LT~Gliederung 4"/>
    <w:basedOn w:val="116"/>
    <w:qFormat/>
    <w:uiPriority w:val="0"/>
    <w:pPr>
      <w:bidi w:val="0"/>
      <w:spacing w:before="113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118">
    <w:name w:val="Два объекта~LT~Gliederung 5"/>
    <w:basedOn w:val="117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119">
    <w:name w:val="Два объекта~LT~Gliederung 6"/>
    <w:basedOn w:val="118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120">
    <w:name w:val="Два объекта~LT~Gliederung 7"/>
    <w:basedOn w:val="119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121">
    <w:name w:val="Два объекта~LT~Gliederung 8"/>
    <w:basedOn w:val="120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122">
    <w:name w:val="Два объекта~LT~Gliederung 9"/>
    <w:basedOn w:val="121"/>
    <w:qFormat/>
    <w:uiPriority w:val="0"/>
    <w:pPr>
      <w:bidi w:val="0"/>
      <w:spacing w:before="57" w:after="0" w:line="200" w:lineRule="atLeast"/>
      <w:jc w:val="left"/>
    </w:pPr>
    <w:rPr>
      <w:rFonts w:ascii="Droid Sans Devanagari" w:hAnsi="Droid Sans Devanagari"/>
      <w:color w:val="000000"/>
      <w:spacing w:val="0"/>
      <w:kern w:val="2"/>
      <w:sz w:val="40"/>
      <w:u w:val="none"/>
    </w:rPr>
  </w:style>
  <w:style w:type="paragraph" w:customStyle="1" w:styleId="123">
    <w:name w:val="Два объекта~LT~Titel"/>
    <w:qFormat/>
    <w:uiPriority w:val="0"/>
    <w:pPr>
      <w:widowControl/>
      <w:suppressAutoHyphens/>
      <w:bidi w:val="0"/>
      <w:spacing w:before="0" w:after="0" w:line="200" w:lineRule="atLeast"/>
      <w:jc w:val="left"/>
    </w:pPr>
    <w:rPr>
      <w:rFonts w:ascii="Droid Sans Devanagari" w:hAnsi="Droid Sans Devanagari" w:eastAsia="DejaVu Sans" w:cs="Liberation Sans"/>
      <w:color w:val="000000"/>
      <w:spacing w:val="0"/>
      <w:kern w:val="2"/>
      <w:sz w:val="36"/>
      <w:szCs w:val="24"/>
      <w:u w:val="none"/>
      <w:lang w:val="ru-RU" w:eastAsia="zh-CN" w:bidi="hi-IN"/>
    </w:rPr>
  </w:style>
  <w:style w:type="paragraph" w:customStyle="1" w:styleId="124">
    <w:name w:val="Два объекта~LT~Untertitel"/>
    <w:qFormat/>
    <w:uiPriority w:val="0"/>
    <w:pPr>
      <w:widowControl/>
      <w:suppressAutoHyphens/>
      <w:bidi w:val="0"/>
      <w:spacing w:before="0" w:after="0"/>
      <w:jc w:val="center"/>
    </w:pPr>
    <w:rPr>
      <w:rFonts w:ascii="Droid Sans Devanagari" w:hAnsi="Droid Sans Devanagari" w:eastAsia="DejaVu Sans" w:cs="Liberation Sans"/>
      <w:color w:val="auto"/>
      <w:kern w:val="2"/>
      <w:sz w:val="64"/>
      <w:szCs w:val="24"/>
      <w:u w:val="none"/>
      <w:lang w:val="ru-RU" w:eastAsia="zh-CN" w:bidi="hi-IN"/>
    </w:rPr>
  </w:style>
  <w:style w:type="paragraph" w:customStyle="1" w:styleId="125">
    <w:name w:val="Два объекта~LT~Notizen"/>
    <w:qFormat/>
    <w:uiPriority w:val="0"/>
    <w:pPr>
      <w:widowControl/>
      <w:suppressAutoHyphens/>
      <w:bidi w:val="0"/>
      <w:spacing w:before="0" w:after="0"/>
      <w:ind w:left="340" w:hanging="340"/>
      <w:jc w:val="left"/>
    </w:pPr>
    <w:rPr>
      <w:rFonts w:ascii="Droid Sans Devanagari" w:hAnsi="Droid Sans Devanagari" w:eastAsia="DejaVu Sans" w:cs="Liberation Sans"/>
      <w:color w:val="auto"/>
      <w:kern w:val="2"/>
      <w:sz w:val="40"/>
      <w:szCs w:val="24"/>
      <w:u w:val="none"/>
      <w:lang w:val="ru-RU" w:eastAsia="zh-CN" w:bidi="hi-IN"/>
    </w:rPr>
  </w:style>
  <w:style w:type="paragraph" w:customStyle="1" w:styleId="126">
    <w:name w:val="Два объекта~LT~Hintergrundobjekte"/>
    <w:qFormat/>
    <w:uiPriority w:val="0"/>
    <w:pPr>
      <w:widowControl/>
      <w:suppressAutoHyphens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zh-CN" w:bidi="hi-IN"/>
    </w:rPr>
  </w:style>
  <w:style w:type="paragraph" w:customStyle="1" w:styleId="127">
    <w:name w:val="Два объекта~LT~Hintergrund"/>
    <w:qFormat/>
    <w:uiPriority w:val="0"/>
    <w:pPr>
      <w:widowControl/>
      <w:suppressAutoHyphens/>
      <w:bidi w:val="0"/>
      <w:spacing w:before="0" w:after="0"/>
      <w:jc w:val="left"/>
    </w:pPr>
    <w:rPr>
      <w:rFonts w:ascii="Liberation Serif" w:hAnsi="Liberation Serif" w:eastAsia="DejaVu Sans" w:cs="Liberation Sans"/>
      <w:color w:val="auto"/>
      <w:kern w:val="2"/>
      <w:sz w:val="24"/>
      <w:szCs w:val="24"/>
      <w:lang w:val="ru-RU" w:eastAsia="zh-CN" w:bidi="hi-IN"/>
    </w:rPr>
  </w:style>
  <w:style w:type="paragraph" w:customStyle="1" w:styleId="128">
    <w:name w:val="Текст в заданном формате"/>
    <w:basedOn w:val="1"/>
    <w:qFormat/>
    <w:uiPriority w:val="0"/>
    <w:pPr>
      <w:spacing w:before="0" w:after="0"/>
    </w:pPr>
    <w:rPr>
      <w:rFonts w:ascii="Liberation Mono" w:hAnsi="Liberation Mono" w:eastAsia="Liberation Mono" w:cs="Liberation Mono"/>
      <w:sz w:val="20"/>
      <w:szCs w:val="20"/>
    </w:rPr>
  </w:style>
  <w:style w:type="paragraph" w:customStyle="1" w:styleId="129">
    <w:name w:val="Содержимое врезки"/>
    <w:basedOn w:val="1"/>
    <w:qFormat/>
    <w:uiPriority w:val="0"/>
  </w:style>
  <w:style w:type="table" w:customStyle="1" w:styleId="130">
    <w:name w:val="Сетка таблицы1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1142</Words>
  <Characters>6543</Characters>
  <Paragraphs>167</Paragraphs>
  <TotalTime>374</TotalTime>
  <ScaleCrop>false</ScaleCrop>
  <LinksUpToDate>false</LinksUpToDate>
  <CharactersWithSpaces>7543</CharactersWithSpaces>
  <Application>WPS Office_12.2.0.20782_F1E327BC-269C-435d-A152-05C5408002CA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2023-11-06T13:12:00Z</dcterms:created>
  <dc:creator>nurfet09@mail.ru</dc:creator>
  <cp:lastModifiedBy>ПК</cp:lastModifiedBy>
  <dcterms:modified xsi:type="dcterms:W3CDTF">2025-04-04T14:34:33Z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F9EE68E31C6347209159BC24D9270AD8_13</vt:lpwstr>
  </property>
  <property fmtid="{D5CDD505-2E9C-101B-9397-08002B2CF9AE}" pid="3" name="KSOProductBuildVer">
    <vt:lpwstr>1049-12.2.0.20782</vt:lpwstr>
  </property>
</Properties>
</file>